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AB42A" w14:textId="7D490AE7" w:rsidR="00136611" w:rsidRDefault="00891CA8" w:rsidP="00891CA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AC763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Příloha č. </w:t>
      </w:r>
      <w:r w:rsidR="007E33E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4</w:t>
      </w:r>
      <w:r w:rsidRPr="00AC763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– Technická specifikace předmětu plnění</w:t>
      </w:r>
      <w:r w:rsidR="00E23A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pro část 4 veřejné zakázky</w:t>
      </w:r>
    </w:p>
    <w:p w14:paraId="1F877DB8" w14:textId="77777777" w:rsidR="000616B5" w:rsidRDefault="000616B5" w:rsidP="00891CA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413EEC05" w14:textId="77777777" w:rsidR="00891CA8" w:rsidRDefault="00891CA8" w:rsidP="00891CA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14:paraId="3A39FE18" w14:textId="185F307D" w:rsidR="00916A2B" w:rsidRPr="00500FB0" w:rsidRDefault="006D2C0A" w:rsidP="00324C4C">
      <w:pPr>
        <w:pStyle w:val="Nadpis1"/>
        <w:shd w:val="clear" w:color="auto" w:fill="BFBFBF"/>
        <w:spacing w:before="0"/>
        <w:rPr>
          <w:rFonts w:ascii="Times New Roman" w:hAnsi="Times New Roman"/>
          <w:i/>
          <w:sz w:val="24"/>
          <w:szCs w:val="24"/>
          <w:lang w:val="cs-CZ"/>
        </w:rPr>
      </w:pPr>
      <w:r w:rsidRPr="006D2C0A">
        <w:rPr>
          <w:rFonts w:ascii="Times New Roman" w:hAnsi="Times New Roman"/>
          <w:bCs w:val="0"/>
          <w:sz w:val="24"/>
          <w:szCs w:val="24"/>
          <w:lang w:val="cs-CZ"/>
        </w:rPr>
        <w:t>6</w:t>
      </w:r>
      <w:r w:rsidR="00324C4C" w:rsidRPr="006D2C0A">
        <w:rPr>
          <w:rFonts w:ascii="Times New Roman" w:hAnsi="Times New Roman"/>
          <w:bCs w:val="0"/>
          <w:sz w:val="24"/>
          <w:szCs w:val="24"/>
          <w:lang w:val="cs-CZ"/>
        </w:rPr>
        <w:t>.</w:t>
      </w:r>
      <w:r w:rsidR="00324C4C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8978C4" w:rsidRPr="00500FB0">
        <w:rPr>
          <w:rFonts w:ascii="Times New Roman" w:hAnsi="Times New Roman"/>
          <w:sz w:val="24"/>
          <w:szCs w:val="24"/>
          <w:lang w:val="cs-CZ"/>
        </w:rPr>
        <w:t>Tablet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6D2C0A">
        <w:rPr>
          <w:rFonts w:ascii="Times New Roman" w:hAnsi="Times New Roman"/>
          <w:sz w:val="24"/>
          <w:szCs w:val="24"/>
          <w:lang w:val="cs-CZ"/>
        </w:rPr>
        <w:t>10,2“</w:t>
      </w:r>
    </w:p>
    <w:p w14:paraId="75FC3DF1" w14:textId="5C938D59" w:rsidR="00A24F8F" w:rsidRPr="00500FB0" w:rsidRDefault="00A24F8F" w:rsidP="00A24F8F">
      <w:pPr>
        <w:spacing w:after="120"/>
        <w:rPr>
          <w:rFonts w:ascii="Times New Roman" w:hAnsi="Times New Roman"/>
          <w:iCs/>
          <w:sz w:val="24"/>
          <w:szCs w:val="24"/>
        </w:rPr>
      </w:pPr>
      <w:r w:rsidRPr="004001DC">
        <w:rPr>
          <w:rFonts w:ascii="Times New Roman" w:hAnsi="Times New Roman"/>
          <w:sz w:val="24"/>
          <w:szCs w:val="24"/>
          <w:u w:val="single"/>
        </w:rPr>
        <w:t>Konečný příjemce techniky:</w:t>
      </w:r>
      <w:r w:rsidRPr="004001DC">
        <w:rPr>
          <w:rFonts w:ascii="Times New Roman" w:hAnsi="Times New Roman"/>
          <w:sz w:val="24"/>
          <w:szCs w:val="24"/>
        </w:rPr>
        <w:tab/>
      </w:r>
      <w:r w:rsidR="004001DC" w:rsidRPr="004001DC">
        <w:rPr>
          <w:rFonts w:ascii="Times New Roman" w:hAnsi="Times New Roman"/>
          <w:sz w:val="24"/>
          <w:szCs w:val="24"/>
        </w:rPr>
        <w:t>doc. Ing. Kateřina Kostolányová, Ph.D.</w:t>
      </w:r>
    </w:p>
    <w:p w14:paraId="3BC3C5AB" w14:textId="0E61D953" w:rsidR="006113E4" w:rsidRPr="00500FB0" w:rsidRDefault="00A24F8F" w:rsidP="00A24F8F">
      <w:pPr>
        <w:spacing w:after="120"/>
        <w:rPr>
          <w:rFonts w:ascii="Times New Roman" w:hAnsi="Times New Roman"/>
          <w:sz w:val="24"/>
          <w:szCs w:val="24"/>
        </w:rPr>
      </w:pPr>
      <w:r w:rsidRPr="00500FB0">
        <w:rPr>
          <w:rFonts w:ascii="Times New Roman" w:hAnsi="Times New Roman"/>
          <w:sz w:val="24"/>
          <w:szCs w:val="24"/>
          <w:u w:val="single"/>
        </w:rPr>
        <w:t>Místo dodání:</w:t>
      </w:r>
      <w:r w:rsidRPr="00500FB0">
        <w:rPr>
          <w:rFonts w:ascii="Times New Roman" w:hAnsi="Times New Roman"/>
          <w:sz w:val="24"/>
          <w:szCs w:val="24"/>
        </w:rPr>
        <w:t xml:space="preserve"> Fráni Šrámka 3, Ostrava, technik Michal Rumánek, tel. 553 46 2633</w:t>
      </w:r>
    </w:p>
    <w:p w14:paraId="7A96AB07" w14:textId="77777777" w:rsidR="00916A2B" w:rsidRPr="00500FB0" w:rsidRDefault="00916A2B" w:rsidP="00E97645">
      <w:pPr>
        <w:spacing w:after="120"/>
        <w:rPr>
          <w:rFonts w:ascii="Times New Roman" w:hAnsi="Times New Roman"/>
          <w:sz w:val="24"/>
          <w:szCs w:val="24"/>
          <w:u w:val="single"/>
        </w:rPr>
      </w:pPr>
      <w:r w:rsidRPr="00500FB0">
        <w:rPr>
          <w:rFonts w:ascii="Times New Roman" w:hAnsi="Times New Roman"/>
          <w:sz w:val="24"/>
          <w:szCs w:val="24"/>
          <w:u w:val="single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1"/>
        <w:gridCol w:w="2727"/>
      </w:tblGrid>
      <w:tr w:rsidR="00916A2B" w:rsidRPr="00500FB0" w14:paraId="4E2B7BED" w14:textId="77777777" w:rsidTr="00222707">
        <w:tc>
          <w:tcPr>
            <w:tcW w:w="5137" w:type="dxa"/>
            <w:tcBorders>
              <w:top w:val="nil"/>
              <w:left w:val="nil"/>
            </w:tcBorders>
            <w:vAlign w:val="center"/>
          </w:tcPr>
          <w:p w14:paraId="012C26CE" w14:textId="77777777" w:rsidR="00916A2B" w:rsidRPr="00500FB0" w:rsidRDefault="00916A2B" w:rsidP="00FB7C55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15D958AC" w14:textId="77777777" w:rsidR="00916A2B" w:rsidRPr="00500FB0" w:rsidRDefault="00916A2B" w:rsidP="00FB7C55">
            <w:pPr>
              <w:spacing w:before="20" w:after="2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 xml:space="preserve">Nabídnutá specifikace </w:t>
            </w:r>
            <w:r w:rsidRPr="00500FB0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916A2B" w:rsidRPr="00500FB0" w14:paraId="19B03EAD" w14:textId="77777777" w:rsidTr="00222707">
        <w:tc>
          <w:tcPr>
            <w:tcW w:w="5137" w:type="dxa"/>
            <w:vAlign w:val="center"/>
          </w:tcPr>
          <w:p w14:paraId="753E1656" w14:textId="77777777" w:rsidR="00916A2B" w:rsidRPr="00500FB0" w:rsidRDefault="00916A2B" w:rsidP="00FB7C55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Výrobce</w:t>
            </w:r>
          </w:p>
        </w:tc>
        <w:tc>
          <w:tcPr>
            <w:tcW w:w="4678" w:type="dxa"/>
            <w:gridSpan w:val="2"/>
            <w:vAlign w:val="center"/>
          </w:tcPr>
          <w:p w14:paraId="69EBE4AA" w14:textId="77777777" w:rsidR="00916A2B" w:rsidRPr="00500FB0" w:rsidRDefault="00916A2B" w:rsidP="00FB7C55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A2B" w:rsidRPr="00500FB0" w14:paraId="3C79080B" w14:textId="77777777" w:rsidTr="00222707">
        <w:tc>
          <w:tcPr>
            <w:tcW w:w="5137" w:type="dxa"/>
            <w:vAlign w:val="center"/>
          </w:tcPr>
          <w:p w14:paraId="1961426D" w14:textId="77777777" w:rsidR="00916A2B" w:rsidRPr="00500FB0" w:rsidRDefault="00916A2B" w:rsidP="00FB7C55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Značka a typ</w:t>
            </w:r>
          </w:p>
        </w:tc>
        <w:tc>
          <w:tcPr>
            <w:tcW w:w="4678" w:type="dxa"/>
            <w:gridSpan w:val="2"/>
            <w:vAlign w:val="center"/>
          </w:tcPr>
          <w:p w14:paraId="433DFF54" w14:textId="77777777" w:rsidR="00916A2B" w:rsidRPr="00500FB0" w:rsidRDefault="00916A2B" w:rsidP="00FB7C55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707" w:rsidRPr="00500FB0" w14:paraId="04D36035" w14:textId="77777777" w:rsidTr="002227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1E7E776" w14:textId="580A71F2" w:rsidR="00222707" w:rsidRPr="00500FB0" w:rsidRDefault="00074451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Uveďte produktové číslo a produktový list nebo URL odkaz na produktový list nebo odkaz na přesnou specifikaci produktu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74A1F" w14:textId="77777777" w:rsidR="00222707" w:rsidRPr="00500FB0" w:rsidRDefault="00222707">
            <w:pPr>
              <w:snapToGrid w:val="0"/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356C6D21" w14:textId="77777777" w:rsidTr="0037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A416A" w14:textId="43B3A345" w:rsidR="00F265EB" w:rsidRPr="00F265EB" w:rsidRDefault="00F265EB" w:rsidP="00F265EB">
            <w:pPr>
              <w:snapToGrid w:val="0"/>
              <w:spacing w:before="20" w:after="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65E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F265EB" w:rsidRPr="00500FB0" w14:paraId="61A765C2" w14:textId="77777777" w:rsidTr="00222707">
        <w:tc>
          <w:tcPr>
            <w:tcW w:w="5137" w:type="dxa"/>
            <w:vAlign w:val="center"/>
          </w:tcPr>
          <w:p w14:paraId="0A364F43" w14:textId="29D2FEED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 xml:space="preserve">10,2“ </w:t>
            </w:r>
            <w:proofErr w:type="spellStart"/>
            <w:r w:rsidRPr="00500FB0">
              <w:rPr>
                <w:rFonts w:ascii="Times New Roman" w:hAnsi="Times New Roman"/>
                <w:sz w:val="24"/>
                <w:szCs w:val="24"/>
              </w:rPr>
              <w:t>Multi-Touch</w:t>
            </w:r>
            <w:proofErr w:type="spellEnd"/>
            <w:r w:rsidRPr="00500FB0">
              <w:rPr>
                <w:rFonts w:ascii="Times New Roman" w:hAnsi="Times New Roman"/>
                <w:sz w:val="24"/>
                <w:szCs w:val="24"/>
              </w:rPr>
              <w:t xml:space="preserve"> displej s LED podsvícením a technologií IPS</w:t>
            </w:r>
          </w:p>
        </w:tc>
        <w:tc>
          <w:tcPr>
            <w:tcW w:w="4678" w:type="dxa"/>
            <w:gridSpan w:val="2"/>
            <w:vAlign w:val="center"/>
          </w:tcPr>
          <w:p w14:paraId="608B78D5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5867FBF4" w14:textId="77777777" w:rsidTr="00222707">
        <w:tc>
          <w:tcPr>
            <w:tcW w:w="5137" w:type="dxa"/>
            <w:vAlign w:val="center"/>
          </w:tcPr>
          <w:p w14:paraId="6039737A" w14:textId="5A83676E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Rozlišení min. 2160 × 1620</w:t>
            </w:r>
          </w:p>
        </w:tc>
        <w:tc>
          <w:tcPr>
            <w:tcW w:w="4678" w:type="dxa"/>
            <w:gridSpan w:val="2"/>
            <w:vAlign w:val="center"/>
          </w:tcPr>
          <w:p w14:paraId="170FE8F0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315" w:rsidRPr="00500FB0" w14:paraId="260DCCD4" w14:textId="77777777" w:rsidTr="00222707">
        <w:tc>
          <w:tcPr>
            <w:tcW w:w="5137" w:type="dxa"/>
            <w:vAlign w:val="center"/>
          </w:tcPr>
          <w:p w14:paraId="5B7754BC" w14:textId="1798BEDA" w:rsidR="002B3315" w:rsidRPr="00500FB0" w:rsidRDefault="00FC1D97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6929FD" w:rsidRPr="006113E4">
              <w:rPr>
                <w:rFonts w:ascii="Times New Roman" w:hAnsi="Times New Roman"/>
                <w:sz w:val="24"/>
                <w:szCs w:val="24"/>
              </w:rPr>
              <w:t>rocesor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min.</w:t>
            </w:r>
            <w:r w:rsidR="006929FD" w:rsidRPr="006113E4">
              <w:rPr>
                <w:rFonts w:ascii="Times New Roman" w:hAnsi="Times New Roman"/>
                <w:sz w:val="24"/>
                <w:szCs w:val="24"/>
              </w:rPr>
              <w:t xml:space="preserve"> A13 </w:t>
            </w:r>
            <w:proofErr w:type="spellStart"/>
            <w:r w:rsidR="006929FD" w:rsidRPr="006113E4">
              <w:rPr>
                <w:rFonts w:ascii="Times New Roman" w:hAnsi="Times New Roman"/>
                <w:sz w:val="24"/>
                <w:szCs w:val="24"/>
              </w:rPr>
              <w:t>Bionic</w:t>
            </w:r>
            <w:proofErr w:type="spellEnd"/>
          </w:p>
        </w:tc>
        <w:tc>
          <w:tcPr>
            <w:tcW w:w="4678" w:type="dxa"/>
            <w:gridSpan w:val="2"/>
            <w:vAlign w:val="center"/>
          </w:tcPr>
          <w:p w14:paraId="0BFA8D5C" w14:textId="77777777" w:rsidR="002B3315" w:rsidRPr="00500FB0" w:rsidRDefault="002B3315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6C6984E2" w14:textId="77777777" w:rsidTr="00222707">
        <w:tc>
          <w:tcPr>
            <w:tcW w:w="5137" w:type="dxa"/>
            <w:vAlign w:val="center"/>
          </w:tcPr>
          <w:p w14:paraId="6DF7B045" w14:textId="66417A9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Velikost interního úložiště min. 64 GB</w:t>
            </w:r>
          </w:p>
        </w:tc>
        <w:tc>
          <w:tcPr>
            <w:tcW w:w="4678" w:type="dxa"/>
            <w:gridSpan w:val="2"/>
            <w:vAlign w:val="center"/>
          </w:tcPr>
          <w:p w14:paraId="52323D61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11904445" w14:textId="77777777" w:rsidTr="00222707">
        <w:tc>
          <w:tcPr>
            <w:tcW w:w="5137" w:type="dxa"/>
            <w:vAlign w:val="center"/>
          </w:tcPr>
          <w:p w14:paraId="271BB95B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 xml:space="preserve">Audio </w:t>
            </w:r>
            <w:proofErr w:type="spellStart"/>
            <w:r w:rsidRPr="00E23ACA">
              <w:rPr>
                <w:rFonts w:ascii="Times New Roman" w:hAnsi="Times New Roman"/>
                <w:sz w:val="24"/>
                <w:szCs w:val="24"/>
              </w:rPr>
              <w:t>jack</w:t>
            </w:r>
            <w:proofErr w:type="spellEnd"/>
            <w:r w:rsidRPr="00E23ACA">
              <w:rPr>
                <w:rFonts w:ascii="Times New Roman" w:hAnsi="Times New Roman"/>
                <w:sz w:val="24"/>
                <w:szCs w:val="24"/>
              </w:rPr>
              <w:t xml:space="preserve"> 3,5mm pro sluchátka</w:t>
            </w:r>
          </w:p>
        </w:tc>
        <w:tc>
          <w:tcPr>
            <w:tcW w:w="4678" w:type="dxa"/>
            <w:gridSpan w:val="2"/>
            <w:vAlign w:val="center"/>
          </w:tcPr>
          <w:p w14:paraId="6DA29738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052ECC77" w14:textId="77777777" w:rsidTr="00222707">
        <w:tc>
          <w:tcPr>
            <w:tcW w:w="5137" w:type="dxa"/>
            <w:vAlign w:val="center"/>
          </w:tcPr>
          <w:p w14:paraId="005724A7" w14:textId="538E796B" w:rsidR="00F265EB" w:rsidRPr="00500FB0" w:rsidRDefault="003B59D3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proofErr w:type="spellStart"/>
            <w:r w:rsidR="00F265EB" w:rsidRPr="00500FB0">
              <w:rPr>
                <w:rFonts w:ascii="Times New Roman" w:hAnsi="Times New Roman"/>
                <w:sz w:val="24"/>
                <w:szCs w:val="24"/>
              </w:rPr>
              <w:t>WiFi</w:t>
            </w:r>
            <w:proofErr w:type="spellEnd"/>
            <w:r w:rsidR="00F265EB" w:rsidRPr="00500FB0">
              <w:rPr>
                <w:rFonts w:ascii="Times New Roman" w:hAnsi="Times New Roman"/>
                <w:sz w:val="24"/>
                <w:szCs w:val="24"/>
              </w:rPr>
              <w:t xml:space="preserve"> 802.11ac, </w:t>
            </w:r>
            <w:proofErr w:type="spellStart"/>
            <w:r w:rsidR="00F265EB" w:rsidRPr="00500FB0">
              <w:rPr>
                <w:rFonts w:ascii="Times New Roman" w:hAnsi="Times New Roman"/>
                <w:sz w:val="24"/>
                <w:szCs w:val="24"/>
              </w:rPr>
              <w:t>Bluetooth</w:t>
            </w:r>
            <w:proofErr w:type="spellEnd"/>
            <w:r w:rsidR="00F265EB" w:rsidRPr="00500FB0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B0256">
              <w:rPr>
                <w:rFonts w:ascii="Times New Roman" w:hAnsi="Times New Roman"/>
                <w:sz w:val="24"/>
                <w:szCs w:val="24"/>
              </w:rPr>
              <w:t>.</w:t>
            </w:r>
            <w:r w:rsidR="00F265EB" w:rsidRPr="00500F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  <w:vAlign w:val="center"/>
          </w:tcPr>
          <w:p w14:paraId="2A25BF76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2FED0497" w14:textId="77777777" w:rsidTr="00222707">
        <w:tc>
          <w:tcPr>
            <w:tcW w:w="5137" w:type="dxa"/>
            <w:vAlign w:val="center"/>
          </w:tcPr>
          <w:p w14:paraId="6F66B4BD" w14:textId="2F9DAC0C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 xml:space="preserve">2x webkamera, </w:t>
            </w:r>
            <w:proofErr w:type="spellStart"/>
            <w:r w:rsidRPr="00500FB0">
              <w:rPr>
                <w:rFonts w:ascii="Times New Roman" w:hAnsi="Times New Roman"/>
                <w:sz w:val="24"/>
                <w:szCs w:val="24"/>
              </w:rPr>
              <w:t>touch</w:t>
            </w:r>
            <w:proofErr w:type="spellEnd"/>
            <w:r w:rsidRPr="00500FB0">
              <w:rPr>
                <w:rFonts w:ascii="Times New Roman" w:hAnsi="Times New Roman"/>
                <w:sz w:val="24"/>
                <w:szCs w:val="24"/>
              </w:rPr>
              <w:t xml:space="preserve"> ID, </w:t>
            </w:r>
            <w:proofErr w:type="spellStart"/>
            <w:r w:rsidRPr="00500FB0">
              <w:rPr>
                <w:rFonts w:ascii="Times New Roman" w:hAnsi="Times New Roman"/>
                <w:sz w:val="24"/>
                <w:szCs w:val="24"/>
              </w:rPr>
              <w:t>lightning</w:t>
            </w:r>
            <w:proofErr w:type="spellEnd"/>
            <w:r w:rsidRPr="00500FB0">
              <w:rPr>
                <w:rFonts w:ascii="Times New Roman" w:hAnsi="Times New Roman"/>
                <w:sz w:val="24"/>
                <w:szCs w:val="24"/>
              </w:rPr>
              <w:t xml:space="preserve"> konektor</w:t>
            </w:r>
          </w:p>
        </w:tc>
        <w:tc>
          <w:tcPr>
            <w:tcW w:w="4678" w:type="dxa"/>
            <w:gridSpan w:val="2"/>
            <w:vAlign w:val="center"/>
          </w:tcPr>
          <w:p w14:paraId="5230A9C0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4DD94A8D" w14:textId="77777777" w:rsidTr="00222707">
        <w:tc>
          <w:tcPr>
            <w:tcW w:w="5137" w:type="dxa"/>
            <w:vAlign w:val="center"/>
          </w:tcPr>
          <w:p w14:paraId="32D5E687" w14:textId="1724F0F2" w:rsidR="00F265EB" w:rsidRPr="00500FB0" w:rsidRDefault="009A6099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E359F0">
              <w:rPr>
                <w:rFonts w:ascii="Times New Roman" w:hAnsi="Times New Roman"/>
                <w:sz w:val="24"/>
                <w:szCs w:val="24"/>
              </w:rPr>
              <w:t xml:space="preserve">Operační systém </w:t>
            </w:r>
            <w:proofErr w:type="spellStart"/>
            <w:r w:rsidRPr="00E359F0">
              <w:rPr>
                <w:rFonts w:ascii="Times New Roman" w:hAnsi="Times New Roman"/>
                <w:sz w:val="24"/>
                <w:szCs w:val="24"/>
              </w:rPr>
              <w:t>iPadOS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min. ver. 16</w:t>
            </w:r>
          </w:p>
        </w:tc>
        <w:tc>
          <w:tcPr>
            <w:tcW w:w="4678" w:type="dxa"/>
            <w:gridSpan w:val="2"/>
            <w:vAlign w:val="center"/>
          </w:tcPr>
          <w:p w14:paraId="52F9A26E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53E6B089" w14:textId="77777777" w:rsidTr="00222707">
        <w:tc>
          <w:tcPr>
            <w:tcW w:w="5137" w:type="dxa"/>
            <w:vAlign w:val="center"/>
          </w:tcPr>
          <w:p w14:paraId="04C733E5" w14:textId="540F48EA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Včetně napájecího zdroje a napájecího kabelu</w:t>
            </w:r>
          </w:p>
        </w:tc>
        <w:tc>
          <w:tcPr>
            <w:tcW w:w="4678" w:type="dxa"/>
            <w:gridSpan w:val="2"/>
            <w:vAlign w:val="center"/>
          </w:tcPr>
          <w:p w14:paraId="691E8BD1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67B56382" w14:textId="77777777" w:rsidTr="00222707">
        <w:tc>
          <w:tcPr>
            <w:tcW w:w="5137" w:type="dxa"/>
            <w:vAlign w:val="center"/>
          </w:tcPr>
          <w:p w14:paraId="39B216D9" w14:textId="1AD18A33" w:rsidR="00F265EB" w:rsidRPr="00021936" w:rsidRDefault="00FD4306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021936">
              <w:rPr>
                <w:rFonts w:ascii="Times New Roman" w:hAnsi="Times New Roman"/>
                <w:sz w:val="24"/>
                <w:szCs w:val="24"/>
              </w:rPr>
              <w:t>Uchazeč před dodáním zaregistruje</w:t>
            </w:r>
            <w:r w:rsidR="00021936" w:rsidRPr="00021936">
              <w:rPr>
                <w:rFonts w:ascii="Times New Roman" w:hAnsi="Times New Roman"/>
                <w:sz w:val="24"/>
                <w:szCs w:val="24"/>
              </w:rPr>
              <w:t>, případně nechá zaregistrovat,</w:t>
            </w:r>
            <w:r w:rsidRPr="00021936">
              <w:rPr>
                <w:rFonts w:ascii="Times New Roman" w:hAnsi="Times New Roman"/>
                <w:sz w:val="24"/>
                <w:szCs w:val="24"/>
              </w:rPr>
              <w:t xml:space="preserve"> všechna dodávaná zařízení v programu Appl</w:t>
            </w:r>
            <w:bookmarkStart w:id="0" w:name="_GoBack"/>
            <w:bookmarkEnd w:id="0"/>
            <w:r w:rsidRPr="00021936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Pr="00021936">
              <w:rPr>
                <w:rFonts w:ascii="Times New Roman" w:hAnsi="Times New Roman"/>
                <w:sz w:val="24"/>
                <w:szCs w:val="24"/>
              </w:rPr>
              <w:t>Device</w:t>
            </w:r>
            <w:proofErr w:type="spellEnd"/>
            <w:r w:rsidRPr="00021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1936">
              <w:rPr>
                <w:rFonts w:ascii="Times New Roman" w:hAnsi="Times New Roman"/>
                <w:sz w:val="24"/>
                <w:szCs w:val="24"/>
              </w:rPr>
              <w:t>Enrollment</w:t>
            </w:r>
            <w:proofErr w:type="spellEnd"/>
            <w:r w:rsidRPr="00021936">
              <w:rPr>
                <w:rFonts w:ascii="Times New Roman" w:hAnsi="Times New Roman"/>
                <w:sz w:val="24"/>
                <w:szCs w:val="24"/>
              </w:rPr>
              <w:t xml:space="preserve"> Program (DEP) na ID zadavatele tak, aby byla možnost je spravovat v Apple </w:t>
            </w:r>
            <w:proofErr w:type="spellStart"/>
            <w:r w:rsidRPr="00021936">
              <w:rPr>
                <w:rFonts w:ascii="Times New Roman" w:hAnsi="Times New Roman"/>
                <w:sz w:val="24"/>
                <w:szCs w:val="24"/>
              </w:rPr>
              <w:t>School</w:t>
            </w:r>
            <w:proofErr w:type="spellEnd"/>
            <w:r w:rsidRPr="00021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1936">
              <w:rPr>
                <w:rFonts w:ascii="Times New Roman" w:hAnsi="Times New Roman"/>
                <w:sz w:val="24"/>
                <w:szCs w:val="24"/>
              </w:rPr>
              <w:t>Manageru</w:t>
            </w:r>
            <w:proofErr w:type="spellEnd"/>
            <w:r w:rsidRPr="00021936">
              <w:rPr>
                <w:rFonts w:ascii="Times New Roman" w:hAnsi="Times New Roman"/>
                <w:sz w:val="24"/>
                <w:szCs w:val="24"/>
              </w:rPr>
              <w:t xml:space="preserve"> (ASM) zadavatele. Uchazeč musí v momentě předání poskytnout </w:t>
            </w:r>
            <w:r w:rsidR="00582100" w:rsidRPr="00021936">
              <w:rPr>
                <w:rFonts w:ascii="Times New Roman" w:hAnsi="Times New Roman"/>
                <w:sz w:val="24"/>
                <w:szCs w:val="24"/>
              </w:rPr>
              <w:t xml:space="preserve">platné </w:t>
            </w:r>
            <w:r w:rsidRPr="00021936">
              <w:rPr>
                <w:rFonts w:ascii="Times New Roman" w:hAnsi="Times New Roman"/>
                <w:sz w:val="24"/>
                <w:szCs w:val="24"/>
              </w:rPr>
              <w:t xml:space="preserve">ID Apple </w:t>
            </w:r>
            <w:proofErr w:type="spellStart"/>
            <w:r w:rsidRPr="00021936">
              <w:rPr>
                <w:rFonts w:ascii="Times New Roman" w:hAnsi="Times New Roman"/>
                <w:sz w:val="24"/>
                <w:szCs w:val="24"/>
              </w:rPr>
              <w:t>resellera</w:t>
            </w:r>
            <w:proofErr w:type="spellEnd"/>
            <w:r w:rsidRPr="00021936">
              <w:rPr>
                <w:rFonts w:ascii="Times New Roman" w:hAnsi="Times New Roman"/>
                <w:sz w:val="24"/>
                <w:szCs w:val="24"/>
              </w:rPr>
              <w:t>, který provedl registraci do programu DEP.</w:t>
            </w:r>
          </w:p>
        </w:tc>
        <w:tc>
          <w:tcPr>
            <w:tcW w:w="4678" w:type="dxa"/>
            <w:gridSpan w:val="2"/>
            <w:vAlign w:val="center"/>
          </w:tcPr>
          <w:p w14:paraId="00235D0D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09A7DC33" w14:textId="77777777" w:rsidTr="00222707">
        <w:tc>
          <w:tcPr>
            <w:tcW w:w="5137" w:type="dxa"/>
            <w:vAlign w:val="center"/>
          </w:tcPr>
          <w:p w14:paraId="185FC2FB" w14:textId="03D8F8C4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Zařízení musí být nové, nerozbalené a určené pro český trh</w:t>
            </w:r>
          </w:p>
        </w:tc>
        <w:tc>
          <w:tcPr>
            <w:tcW w:w="4678" w:type="dxa"/>
            <w:gridSpan w:val="2"/>
            <w:vAlign w:val="center"/>
          </w:tcPr>
          <w:p w14:paraId="2CC7D7A0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3B998428" w14:textId="77777777" w:rsidTr="00222707">
        <w:tc>
          <w:tcPr>
            <w:tcW w:w="5137" w:type="dxa"/>
            <w:vAlign w:val="center"/>
          </w:tcPr>
          <w:p w14:paraId="7D34B98B" w14:textId="0B6FCF99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E359F0">
              <w:rPr>
                <w:rFonts w:ascii="Times New Roman" w:hAnsi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E359F0">
              <w:rPr>
                <w:rFonts w:ascii="Times New Roman" w:hAnsi="Times New Roman"/>
                <w:sz w:val="24"/>
                <w:szCs w:val="24"/>
              </w:rPr>
              <w:t>měs</w:t>
            </w:r>
            <w:proofErr w:type="spellEnd"/>
            <w:r w:rsidRPr="00E359F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4678" w:type="dxa"/>
            <w:gridSpan w:val="2"/>
            <w:vAlign w:val="center"/>
          </w:tcPr>
          <w:p w14:paraId="6ABEFA69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624B" w:rsidRPr="00500FB0" w14:paraId="1741947D" w14:textId="77777777" w:rsidTr="00342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15" w:type="dxa"/>
            <w:gridSpan w:val="3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2730D3FF" w14:textId="08A4DF2F" w:rsidR="009A624B" w:rsidRPr="00500FB0" w:rsidRDefault="009A624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</w:tc>
      </w:tr>
      <w:tr w:rsidR="00F265EB" w:rsidRPr="00500FB0" w14:paraId="12A44DFB" w14:textId="77777777" w:rsidTr="002227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13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9EA3163" w14:textId="5622B953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Tablet má certifikát TCO nebo </w:t>
            </w:r>
            <w:r w:rsidR="009812DA" w:rsidRPr="00500FB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EPEAT – ANO</w:t>
            </w:r>
            <w:r w:rsidRPr="00500FB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387582B9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24D24B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635A6D53" w14:textId="77777777" w:rsidTr="002227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13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4505BA4" w14:textId="5DD9AE44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lastRenderedPageBreak/>
              <w:t xml:space="preserve">Tablet musí splňovat normy energetické účinnosti ENERGY </w:t>
            </w:r>
            <w:r w:rsidR="009A624B" w:rsidRPr="00500FB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STAR – Uveďte</w:t>
            </w:r>
            <w:r w:rsidRPr="00500FB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9D88B07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6B84FC01" w14:textId="77777777" w:rsidTr="002227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13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1F20E491" w14:textId="4EB7BA88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 xml:space="preserve">Tablet musí mít LED podsvícení LCD </w:t>
            </w:r>
            <w:r w:rsidR="009A624B" w:rsidRPr="00500FB0">
              <w:rPr>
                <w:rFonts w:ascii="Times New Roman" w:hAnsi="Times New Roman"/>
                <w:sz w:val="24"/>
                <w:szCs w:val="24"/>
              </w:rPr>
              <w:t>panelu – uveďte</w:t>
            </w:r>
            <w:r w:rsidRPr="00500FB0">
              <w:rPr>
                <w:rFonts w:ascii="Times New Roman" w:hAnsi="Times New Roman"/>
                <w:sz w:val="24"/>
                <w:szCs w:val="24"/>
              </w:rPr>
              <w:t xml:space="preserve"> jednu z možností</w:t>
            </w:r>
            <w:r w:rsidRPr="00500FB0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500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FB0">
              <w:rPr>
                <w:rFonts w:ascii="Times New Roman" w:hAnsi="Times New Roman"/>
                <w:i/>
                <w:sz w:val="24"/>
                <w:szCs w:val="24"/>
              </w:rPr>
              <w:t>dokládáme</w:t>
            </w:r>
            <w:r w:rsidR="009A624B">
              <w:rPr>
                <w:rFonts w:ascii="Times New Roman" w:hAnsi="Times New Roman"/>
                <w:i/>
                <w:sz w:val="24"/>
                <w:szCs w:val="24"/>
              </w:rPr>
              <w:t xml:space="preserve"> produktovým listem</w:t>
            </w:r>
            <w:r w:rsidRPr="00500FB0">
              <w:rPr>
                <w:rFonts w:ascii="Times New Roman" w:hAnsi="Times New Roman"/>
                <w:sz w:val="24"/>
                <w:szCs w:val="24"/>
              </w:rPr>
              <w:t xml:space="preserve"> nebo </w:t>
            </w:r>
            <w:r w:rsidRPr="00500FB0">
              <w:rPr>
                <w:rFonts w:ascii="Times New Roman" w:hAnsi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BED593B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674C26CA" w14:textId="77777777" w:rsidTr="00222707">
        <w:tc>
          <w:tcPr>
            <w:tcW w:w="5137" w:type="dxa"/>
            <w:tcBorders>
              <w:left w:val="nil"/>
              <w:right w:val="single" w:sz="12" w:space="0" w:color="auto"/>
            </w:tcBorders>
            <w:vAlign w:val="center"/>
          </w:tcPr>
          <w:p w14:paraId="240DCEFA" w14:textId="77777777" w:rsidR="00F265EB" w:rsidRPr="00500FB0" w:rsidRDefault="00F265EB" w:rsidP="00F265EB">
            <w:pPr>
              <w:spacing w:before="20" w:after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Počet kusů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CA18CC" w14:textId="71FA86A1" w:rsidR="00F265EB" w:rsidRPr="00500FB0" w:rsidRDefault="00F265EB" w:rsidP="00F265EB">
            <w:pPr>
              <w:spacing w:before="20" w:after="2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00FB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727" w:type="dxa"/>
            <w:tcBorders>
              <w:left w:val="single" w:sz="12" w:space="0" w:color="auto"/>
              <w:right w:val="nil"/>
            </w:tcBorders>
            <w:vAlign w:val="center"/>
          </w:tcPr>
          <w:p w14:paraId="24262AFE" w14:textId="77777777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5EB" w:rsidRPr="00500FB0" w14:paraId="0ECE01EB" w14:textId="77777777" w:rsidTr="00222707">
        <w:tc>
          <w:tcPr>
            <w:tcW w:w="5137" w:type="dxa"/>
            <w:tcBorders>
              <w:left w:val="nil"/>
              <w:right w:val="single" w:sz="12" w:space="0" w:color="auto"/>
            </w:tcBorders>
            <w:vAlign w:val="center"/>
          </w:tcPr>
          <w:p w14:paraId="6F790F63" w14:textId="77777777" w:rsidR="00F265EB" w:rsidRPr="00500FB0" w:rsidRDefault="00F265EB" w:rsidP="00F265EB">
            <w:pPr>
              <w:spacing w:before="20" w:after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03A69" w14:textId="7C0AEF3E" w:rsidR="00F265EB" w:rsidRPr="00500FB0" w:rsidRDefault="00F265EB" w:rsidP="00F265EB">
            <w:pPr>
              <w:spacing w:before="20" w:after="2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00FB0">
              <w:rPr>
                <w:rFonts w:ascii="Times New Roman" w:hAnsi="Times New Roman"/>
                <w:b/>
                <w:sz w:val="24"/>
                <w:szCs w:val="24"/>
              </w:rPr>
              <w:t xml:space="preserve">8 265 </w:t>
            </w:r>
          </w:p>
        </w:tc>
        <w:tc>
          <w:tcPr>
            <w:tcW w:w="2727" w:type="dxa"/>
            <w:tcBorders>
              <w:left w:val="single" w:sz="12" w:space="0" w:color="auto"/>
              <w:right w:val="nil"/>
            </w:tcBorders>
            <w:vAlign w:val="center"/>
          </w:tcPr>
          <w:p w14:paraId="2ADD81EC" w14:textId="36A6D5CC" w:rsidR="00F265EB" w:rsidRPr="00500FB0" w:rsidRDefault="00F265EB" w:rsidP="00F265EB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500FB0">
              <w:rPr>
                <w:rFonts w:ascii="Times New Roman" w:hAnsi="Times New Roman"/>
                <w:sz w:val="24"/>
                <w:szCs w:val="24"/>
              </w:rPr>
              <w:t>Kč bez DPH</w:t>
            </w:r>
          </w:p>
        </w:tc>
      </w:tr>
    </w:tbl>
    <w:p w14:paraId="6FBCC639" w14:textId="5BD2FE4D" w:rsidR="00CB749A" w:rsidRPr="00500FB0" w:rsidRDefault="00CB749A" w:rsidP="00CB749A">
      <w:pPr>
        <w:spacing w:before="120"/>
        <w:rPr>
          <w:rFonts w:ascii="Times New Roman" w:hAnsi="Times New Roman"/>
          <w:i/>
          <w:sz w:val="24"/>
          <w:szCs w:val="24"/>
        </w:rPr>
      </w:pPr>
      <w:bookmarkStart w:id="1" w:name="_Hlk129089637"/>
      <w:r w:rsidRPr="00500FB0">
        <w:rPr>
          <w:rFonts w:ascii="Times New Roman" w:hAnsi="Times New Roman"/>
          <w:sz w:val="24"/>
          <w:szCs w:val="24"/>
          <w:vertAlign w:val="superscript"/>
        </w:rPr>
        <w:t xml:space="preserve">* </w:t>
      </w:r>
      <w:r w:rsidRPr="00500FB0">
        <w:rPr>
          <w:rFonts w:ascii="Times New Roman" w:hAnsi="Times New Roman"/>
          <w:i/>
          <w:sz w:val="24"/>
          <w:szCs w:val="24"/>
        </w:rPr>
        <w:t xml:space="preserve">Doplní </w:t>
      </w:r>
      <w:r w:rsidR="006D2C0A">
        <w:rPr>
          <w:rFonts w:ascii="Times New Roman" w:hAnsi="Times New Roman"/>
          <w:i/>
          <w:sz w:val="24"/>
          <w:szCs w:val="24"/>
        </w:rPr>
        <w:t>účastník</w:t>
      </w:r>
      <w:r w:rsidRPr="00500FB0">
        <w:rPr>
          <w:rFonts w:ascii="Times New Roman" w:hAnsi="Times New Roman"/>
          <w:i/>
          <w:sz w:val="24"/>
          <w:szCs w:val="24"/>
        </w:rPr>
        <w:t xml:space="preserve"> veřejné zakázky</w:t>
      </w:r>
      <w:r w:rsidR="00E23ACA">
        <w:rPr>
          <w:rFonts w:ascii="Times New Roman" w:hAnsi="Times New Roman"/>
          <w:i/>
          <w:sz w:val="24"/>
          <w:szCs w:val="24"/>
        </w:rPr>
        <w:t>.</w:t>
      </w:r>
    </w:p>
    <w:p w14:paraId="2693D806" w14:textId="77777777" w:rsidR="00500FB0" w:rsidRDefault="00500FB0" w:rsidP="00CB749A">
      <w:pPr>
        <w:spacing w:before="120"/>
        <w:rPr>
          <w:rFonts w:ascii="Times New Roman" w:hAnsi="Times New Roman"/>
          <w:b/>
          <w:sz w:val="24"/>
          <w:szCs w:val="24"/>
        </w:rPr>
      </w:pPr>
      <w:bookmarkStart w:id="2" w:name="_Hlk129082896"/>
      <w:bookmarkEnd w:id="1"/>
    </w:p>
    <w:p w14:paraId="6D84BD42" w14:textId="1E405F47" w:rsidR="00C2154F" w:rsidRPr="00500FB0" w:rsidRDefault="00C2154F" w:rsidP="00CB749A">
      <w:pPr>
        <w:spacing w:before="120"/>
        <w:rPr>
          <w:rFonts w:ascii="Times New Roman" w:hAnsi="Times New Roman"/>
          <w:b/>
          <w:sz w:val="24"/>
          <w:szCs w:val="24"/>
        </w:rPr>
      </w:pPr>
      <w:r w:rsidRPr="00500FB0">
        <w:rPr>
          <w:rFonts w:ascii="Times New Roman" w:hAnsi="Times New Roman"/>
          <w:b/>
          <w:sz w:val="24"/>
          <w:szCs w:val="24"/>
        </w:rPr>
        <w:t>Odůvodnění konkrétního produktu:</w:t>
      </w:r>
    </w:p>
    <w:bookmarkEnd w:id="2"/>
    <w:p w14:paraId="554DC6C9" w14:textId="77777777" w:rsidR="00FD4306" w:rsidRDefault="00FD4306" w:rsidP="00500FB0">
      <w:pPr>
        <w:jc w:val="both"/>
        <w:rPr>
          <w:rFonts w:ascii="Times New Roman" w:hAnsi="Times New Roman"/>
          <w:sz w:val="24"/>
          <w:szCs w:val="24"/>
        </w:rPr>
      </w:pPr>
      <w:r w:rsidRPr="00FD4306">
        <w:rPr>
          <w:rFonts w:ascii="Times New Roman" w:hAnsi="Times New Roman"/>
          <w:sz w:val="24"/>
          <w:szCs w:val="24"/>
        </w:rPr>
        <w:t xml:space="preserve">Specifikace směruje ke konkrétním výrobkům, protože v rámci řešeného projektu dochází k tvorbě metodických materiálů a obsahu kurzů, které jsou postaveny na již provedených výzkumech a existujících dílčích materiálech řešitelů projektu. Požadovaná mobilní zařízení musí být vybavena přímou podporou vzdálené správy, kontroly a ovládání žákovských zařízení, a to jako součást operačního systému bez nutnosti instalace externího řešení. Funkce, které jsou pro operační </w:t>
      </w:r>
      <w:proofErr w:type="spellStart"/>
      <w:r w:rsidRPr="00FD4306">
        <w:rPr>
          <w:rFonts w:ascii="Times New Roman" w:hAnsi="Times New Roman"/>
          <w:sz w:val="24"/>
          <w:szCs w:val="24"/>
        </w:rPr>
        <w:t>iOS</w:t>
      </w:r>
      <w:proofErr w:type="spellEnd"/>
      <w:r w:rsidRPr="00FD4306">
        <w:rPr>
          <w:rFonts w:ascii="Times New Roman" w:hAnsi="Times New Roman"/>
          <w:sz w:val="24"/>
          <w:szCs w:val="24"/>
        </w:rPr>
        <w:t xml:space="preserve"> zařízení unikátní jsou podpora vzdálené správy, kontroly a ovládání žákovských zařízení – označované zejména jako Apple třída a v některých ohledech pak i Apple škola. Nástroje pro podporu žáků se SVP (a nejen žáků, ale i ostatních uživatelů) jsou pak zahrnuty pod označením Zpřístupnění a jednou z nich je podpora předčítání obsahu s vyznačením slov a vět, dále pak podpora osob se zrakovým znevýhodněním a postižením. Zde se jedná o již zmiňované Zpřístupnění a Asistovaný přístup, dále pak funkce </w:t>
      </w:r>
      <w:proofErr w:type="spellStart"/>
      <w:r w:rsidRPr="00FD4306">
        <w:rPr>
          <w:rFonts w:ascii="Times New Roman" w:hAnsi="Times New Roman"/>
          <w:sz w:val="24"/>
          <w:szCs w:val="24"/>
        </w:rPr>
        <w:t>VoiceOver</w:t>
      </w:r>
      <w:proofErr w:type="spellEnd"/>
      <w:r w:rsidRPr="00FD4306">
        <w:rPr>
          <w:rFonts w:ascii="Times New Roman" w:hAnsi="Times New Roman"/>
          <w:sz w:val="24"/>
          <w:szCs w:val="24"/>
        </w:rPr>
        <w:t>. Všechny tyto funkce jsou pevnou součástí systému a není nutné je dodávat jako externí řešení, což zajišťuje jejich plnou funkčnost ve všech vytvořených materiálech současných i budoucích. Jedinečnost Apple řešení spočívá v plné kompatibilitě software s hardwarem a v odladěném ekosystému. Popsané funkce na úrovni OS jiný výrobce nenabízí. Důvodem omezení na konkrétní výrobek je kompatibilita se stávajícími zařízeními a jejich vzdálenou správou. Část učeben OU je vybavena zařízením Apple TV, které umožňuje bezdrátový přenos obrazu, kompatibilita s jinými zařízeními (tablety) není.</w:t>
      </w:r>
    </w:p>
    <w:p w14:paraId="74F9545F" w14:textId="0BC9BC69" w:rsidR="00500FB0" w:rsidRPr="00500FB0" w:rsidRDefault="00500FB0" w:rsidP="00500FB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00FB0">
        <w:rPr>
          <w:rFonts w:ascii="Times New Roman" w:hAnsi="Times New Roman"/>
          <w:b/>
          <w:bCs/>
          <w:sz w:val="24"/>
          <w:szCs w:val="24"/>
        </w:rPr>
        <w:t>Odůvodnění požadavku registrace v Apple DEP:</w:t>
      </w:r>
    </w:p>
    <w:p w14:paraId="380D7158" w14:textId="206A2D7A" w:rsidR="00024113" w:rsidRPr="00500FB0" w:rsidRDefault="00500FB0" w:rsidP="00C93E93">
      <w:pPr>
        <w:jc w:val="both"/>
        <w:rPr>
          <w:rFonts w:ascii="Times New Roman" w:hAnsi="Times New Roman"/>
          <w:i/>
          <w:sz w:val="24"/>
          <w:szCs w:val="24"/>
        </w:rPr>
      </w:pPr>
      <w:r w:rsidRPr="00500FB0">
        <w:rPr>
          <w:rFonts w:ascii="Times New Roman" w:hAnsi="Times New Roman"/>
          <w:sz w:val="24"/>
          <w:szCs w:val="24"/>
        </w:rPr>
        <w:t xml:space="preserve">Registrace v programu Apple </w:t>
      </w:r>
      <w:proofErr w:type="spellStart"/>
      <w:r w:rsidRPr="00500FB0">
        <w:rPr>
          <w:rFonts w:ascii="Times New Roman" w:hAnsi="Times New Roman"/>
          <w:sz w:val="24"/>
          <w:szCs w:val="24"/>
        </w:rPr>
        <w:t>Device</w:t>
      </w:r>
      <w:proofErr w:type="spellEnd"/>
      <w:r w:rsidRPr="00500F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FB0">
        <w:rPr>
          <w:rFonts w:ascii="Times New Roman" w:hAnsi="Times New Roman"/>
          <w:sz w:val="24"/>
          <w:szCs w:val="24"/>
        </w:rPr>
        <w:t>Enrollment</w:t>
      </w:r>
      <w:proofErr w:type="spellEnd"/>
      <w:r w:rsidRPr="00500FB0">
        <w:rPr>
          <w:rFonts w:ascii="Times New Roman" w:hAnsi="Times New Roman"/>
          <w:sz w:val="24"/>
          <w:szCs w:val="24"/>
        </w:rPr>
        <w:t xml:space="preserve"> Program (DEP) je požadována z důvodu nutnosti centrální správy zařízení v organizaci pomocí ASM (Apple </w:t>
      </w:r>
      <w:proofErr w:type="spellStart"/>
      <w:r w:rsidRPr="00500FB0">
        <w:rPr>
          <w:rFonts w:ascii="Times New Roman" w:hAnsi="Times New Roman"/>
          <w:sz w:val="24"/>
          <w:szCs w:val="24"/>
        </w:rPr>
        <w:t>School</w:t>
      </w:r>
      <w:proofErr w:type="spellEnd"/>
      <w:r w:rsidRPr="00500F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0FB0">
        <w:rPr>
          <w:rFonts w:ascii="Times New Roman" w:hAnsi="Times New Roman"/>
          <w:sz w:val="24"/>
          <w:szCs w:val="24"/>
        </w:rPr>
        <w:t>Manageru</w:t>
      </w:r>
      <w:proofErr w:type="spellEnd"/>
      <w:r w:rsidRPr="00500FB0">
        <w:rPr>
          <w:rFonts w:ascii="Times New Roman" w:hAnsi="Times New Roman"/>
          <w:sz w:val="24"/>
          <w:szCs w:val="24"/>
        </w:rPr>
        <w:t>). Jedná se o velký počet zařízení, jehož konfigurace a vzdálená správa by v takovém množství nebyla bez ASM a dalších nástrojů jednoduše proveditelná.</w:t>
      </w:r>
    </w:p>
    <w:sectPr w:rsidR="00024113" w:rsidRPr="00500FB0" w:rsidSect="009C1FEE">
      <w:head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F1EAC" w14:textId="77777777" w:rsidR="002F4843" w:rsidRDefault="002F4843" w:rsidP="0085502A">
      <w:pPr>
        <w:spacing w:after="0" w:line="240" w:lineRule="auto"/>
      </w:pPr>
      <w:r>
        <w:separator/>
      </w:r>
    </w:p>
  </w:endnote>
  <w:endnote w:type="continuationSeparator" w:id="0">
    <w:p w14:paraId="14972ACD" w14:textId="77777777" w:rsidR="002F4843" w:rsidRDefault="002F4843" w:rsidP="0085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B23F0" w14:textId="77777777" w:rsidR="002F4843" w:rsidRDefault="002F4843" w:rsidP="0085502A">
      <w:pPr>
        <w:spacing w:after="0" w:line="240" w:lineRule="auto"/>
      </w:pPr>
      <w:r>
        <w:separator/>
      </w:r>
    </w:p>
  </w:footnote>
  <w:footnote w:type="continuationSeparator" w:id="0">
    <w:p w14:paraId="0F91A567" w14:textId="77777777" w:rsidR="002F4843" w:rsidRDefault="002F4843" w:rsidP="00855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BE294" w14:textId="77777777" w:rsidR="00846335" w:rsidRDefault="00200EE9" w:rsidP="0085502A">
    <w:pPr>
      <w:tabs>
        <w:tab w:val="left" w:pos="112"/>
        <w:tab w:val="left" w:pos="2268"/>
      </w:tabs>
      <w:rPr>
        <w:rFonts w:ascii="Arial Narrow" w:hAnsi="Arial Narrow"/>
        <w:kern w:val="15"/>
        <w:sz w:val="14"/>
      </w:rPr>
    </w:pPr>
    <w:r>
      <w:rPr>
        <w:noProof/>
      </w:rPr>
      <w:t xml:space="preserve"> </w:t>
    </w:r>
  </w:p>
  <w:p w14:paraId="05903098" w14:textId="77777777" w:rsidR="00846335" w:rsidRPr="00057F8C" w:rsidRDefault="00846335" w:rsidP="0085502A">
    <w:pPr>
      <w:tabs>
        <w:tab w:val="left" w:pos="2268"/>
      </w:tabs>
      <w:rPr>
        <w:rFonts w:ascii="Arial Narrow" w:hAnsi="Arial Narrow"/>
        <w:kern w:val="15"/>
        <w:sz w:val="14"/>
      </w:rPr>
    </w:pPr>
    <w:r>
      <w:rPr>
        <w:rFonts w:ascii="Arial Narrow" w:hAnsi="Arial Narrow"/>
        <w:kern w:val="15"/>
        <w:sz w:val="14"/>
      </w:rPr>
      <w:tab/>
    </w:r>
    <w:r>
      <w:rPr>
        <w:rFonts w:ascii="Arial Narrow" w:hAnsi="Arial Narrow"/>
        <w:kern w:val="15"/>
        <w:sz w:val="14"/>
      </w:rPr>
      <w:tab/>
    </w:r>
    <w:r>
      <w:rPr>
        <w:rFonts w:ascii="Arial Narrow" w:hAnsi="Arial Narrow"/>
        <w:kern w:val="15"/>
        <w:sz w:val="14"/>
      </w:rPr>
      <w:tab/>
    </w:r>
    <w:r>
      <w:rPr>
        <w:rFonts w:ascii="Arial Narrow" w:hAnsi="Arial Narrow"/>
        <w:kern w:val="15"/>
        <w:sz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12"/>
    <w:multiLevelType w:val="singleLevel"/>
    <w:tmpl w:val="00000012"/>
    <w:name w:val="WW8Num58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3" w15:restartNumberingAfterBreak="0">
    <w:nsid w:val="048059FB"/>
    <w:multiLevelType w:val="hybridMultilevel"/>
    <w:tmpl w:val="BC0C9AC0"/>
    <w:lvl w:ilvl="0" w:tplc="04050017">
      <w:start w:val="1"/>
      <w:numFmt w:val="lowerLetter"/>
      <w:lvlText w:val="%1)"/>
      <w:lvlJc w:val="left"/>
      <w:pPr>
        <w:ind w:left="393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D50323"/>
    <w:multiLevelType w:val="hybridMultilevel"/>
    <w:tmpl w:val="0090CF58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C344DF"/>
    <w:multiLevelType w:val="hybridMultilevel"/>
    <w:tmpl w:val="DABE53D8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1F1361"/>
    <w:multiLevelType w:val="hybridMultilevel"/>
    <w:tmpl w:val="6B5C16E6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244F6B"/>
    <w:multiLevelType w:val="hybridMultilevel"/>
    <w:tmpl w:val="1ED42EE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65467E1"/>
    <w:multiLevelType w:val="hybridMultilevel"/>
    <w:tmpl w:val="C172A3C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621CE1"/>
    <w:multiLevelType w:val="hybridMultilevel"/>
    <w:tmpl w:val="C172A3C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6EE1B1B"/>
    <w:multiLevelType w:val="hybridMultilevel"/>
    <w:tmpl w:val="C172A3C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E46ED7"/>
    <w:multiLevelType w:val="hybridMultilevel"/>
    <w:tmpl w:val="13D6808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83A4E04"/>
    <w:multiLevelType w:val="multilevel"/>
    <w:tmpl w:val="6C94FC94"/>
    <w:lvl w:ilvl="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AC4E35"/>
    <w:multiLevelType w:val="hybridMultilevel"/>
    <w:tmpl w:val="0632FCE2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146E55"/>
    <w:multiLevelType w:val="hybridMultilevel"/>
    <w:tmpl w:val="085C12C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B62433"/>
    <w:multiLevelType w:val="hybridMultilevel"/>
    <w:tmpl w:val="CD92E7C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E18607E"/>
    <w:multiLevelType w:val="hybridMultilevel"/>
    <w:tmpl w:val="1564FE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F462B25"/>
    <w:multiLevelType w:val="hybridMultilevel"/>
    <w:tmpl w:val="BB66C2F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5AF10A3"/>
    <w:multiLevelType w:val="hybridMultilevel"/>
    <w:tmpl w:val="C172A3C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D0CA4"/>
    <w:multiLevelType w:val="hybridMultilevel"/>
    <w:tmpl w:val="5ACCA272"/>
    <w:lvl w:ilvl="0" w:tplc="7B446B3E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832405"/>
    <w:multiLevelType w:val="hybridMultilevel"/>
    <w:tmpl w:val="BC04867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4E6C70"/>
    <w:multiLevelType w:val="hybridMultilevel"/>
    <w:tmpl w:val="C172A3C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220835"/>
    <w:multiLevelType w:val="hybridMultilevel"/>
    <w:tmpl w:val="352EA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367887"/>
    <w:multiLevelType w:val="hybridMultilevel"/>
    <w:tmpl w:val="40E057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72602E"/>
    <w:multiLevelType w:val="hybridMultilevel"/>
    <w:tmpl w:val="6DA02DB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F13DB4"/>
    <w:multiLevelType w:val="hybridMultilevel"/>
    <w:tmpl w:val="E8EA187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5F27547"/>
    <w:multiLevelType w:val="multilevel"/>
    <w:tmpl w:val="537055C2"/>
    <w:lvl w:ilvl="0">
      <w:start w:val="1"/>
      <w:numFmt w:val="lowerLetter"/>
      <w:lvlText w:val="%1)"/>
      <w:lvlJc w:val="left"/>
      <w:pPr>
        <w:tabs>
          <w:tab w:val="num" w:pos="-1422"/>
        </w:tabs>
        <w:ind w:left="-142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702"/>
        </w:tabs>
        <w:ind w:left="-70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"/>
        </w:tabs>
        <w:ind w:left="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8"/>
        </w:tabs>
        <w:ind w:left="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458"/>
        </w:tabs>
        <w:ind w:left="1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618"/>
        </w:tabs>
        <w:ind w:left="3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70A5356"/>
    <w:multiLevelType w:val="hybridMultilevel"/>
    <w:tmpl w:val="219477E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70F1C97"/>
    <w:multiLevelType w:val="hybridMultilevel"/>
    <w:tmpl w:val="FCBC7DC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BA767FC"/>
    <w:multiLevelType w:val="hybridMultilevel"/>
    <w:tmpl w:val="15DE49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D8F13B3"/>
    <w:multiLevelType w:val="hybridMultilevel"/>
    <w:tmpl w:val="FCD29D5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E151003"/>
    <w:multiLevelType w:val="hybridMultilevel"/>
    <w:tmpl w:val="6DA02DB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3F35E0"/>
    <w:multiLevelType w:val="hybridMultilevel"/>
    <w:tmpl w:val="28D4A4CE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05C67C5"/>
    <w:multiLevelType w:val="hybridMultilevel"/>
    <w:tmpl w:val="6DA02DB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2651B53"/>
    <w:multiLevelType w:val="hybridMultilevel"/>
    <w:tmpl w:val="6CC8BCE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1E434F"/>
    <w:multiLevelType w:val="hybridMultilevel"/>
    <w:tmpl w:val="9968BD70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3EA5B9E"/>
    <w:multiLevelType w:val="hybridMultilevel"/>
    <w:tmpl w:val="223EE4E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34166388"/>
    <w:multiLevelType w:val="hybridMultilevel"/>
    <w:tmpl w:val="DABE53D8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E27C21"/>
    <w:multiLevelType w:val="hybridMultilevel"/>
    <w:tmpl w:val="C9706C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AE0CF7"/>
    <w:multiLevelType w:val="hybridMultilevel"/>
    <w:tmpl w:val="2EEC6E0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A342359"/>
    <w:multiLevelType w:val="multilevel"/>
    <w:tmpl w:val="537055C2"/>
    <w:lvl w:ilvl="0">
      <w:start w:val="1"/>
      <w:numFmt w:val="lowerLetter"/>
      <w:lvlText w:val="%1)"/>
      <w:lvlJc w:val="left"/>
      <w:pPr>
        <w:tabs>
          <w:tab w:val="num" w:pos="-1422"/>
        </w:tabs>
        <w:ind w:left="-142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702"/>
        </w:tabs>
        <w:ind w:left="-70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"/>
        </w:tabs>
        <w:ind w:left="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8"/>
        </w:tabs>
        <w:ind w:left="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458"/>
        </w:tabs>
        <w:ind w:left="1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618"/>
        </w:tabs>
        <w:ind w:left="3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C647A91"/>
    <w:multiLevelType w:val="hybridMultilevel"/>
    <w:tmpl w:val="15DE49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E5E67DD"/>
    <w:multiLevelType w:val="hybridMultilevel"/>
    <w:tmpl w:val="A3EAF9A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40A66992"/>
    <w:multiLevelType w:val="hybridMultilevel"/>
    <w:tmpl w:val="8F563C68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3ED0E4C"/>
    <w:multiLevelType w:val="hybridMultilevel"/>
    <w:tmpl w:val="2BB66A6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568577E"/>
    <w:multiLevelType w:val="hybridMultilevel"/>
    <w:tmpl w:val="A352115E"/>
    <w:lvl w:ilvl="0" w:tplc="7B446B3E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5977DE1"/>
    <w:multiLevelType w:val="hybridMultilevel"/>
    <w:tmpl w:val="E2BCEB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235830"/>
    <w:multiLevelType w:val="multilevel"/>
    <w:tmpl w:val="D17E8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7C356DA"/>
    <w:multiLevelType w:val="hybridMultilevel"/>
    <w:tmpl w:val="68E22AA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87F76C5"/>
    <w:multiLevelType w:val="hybridMultilevel"/>
    <w:tmpl w:val="DABE53D8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C953FE1"/>
    <w:multiLevelType w:val="hybridMultilevel"/>
    <w:tmpl w:val="94BEC27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DCB1D42"/>
    <w:multiLevelType w:val="multilevel"/>
    <w:tmpl w:val="777E8F2E"/>
    <w:lvl w:ilvl="0">
      <w:start w:val="14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eastAsia="Times New Roman" w:hAnsi="Symbol" w:hint="default"/>
        <w:color w:val="auto"/>
      </w:rPr>
    </w:lvl>
    <w:lvl w:ilvl="1">
      <w:start w:val="3"/>
      <w:numFmt w:val="decimal"/>
      <w:pStyle w:val="Obsah1"/>
      <w:lvlText w:val="15.6.1%1"/>
      <w:lvlJc w:val="left"/>
      <w:pPr>
        <w:tabs>
          <w:tab w:val="num" w:pos="660"/>
        </w:tabs>
        <w:ind w:left="660" w:hanging="660"/>
      </w:pPr>
      <w:rPr>
        <w:rFonts w:eastAsia="Times New Roman" w:hint="default"/>
      </w:rPr>
    </w:lvl>
    <w:lvl w:ilvl="2">
      <w:start w:val="1"/>
      <w:numFmt w:val="none"/>
      <w:lvlText w:val="15.6.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52" w15:restartNumberingAfterBreak="0">
    <w:nsid w:val="540F110C"/>
    <w:multiLevelType w:val="hybridMultilevel"/>
    <w:tmpl w:val="76C4B4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4EA4E5B"/>
    <w:multiLevelType w:val="hybridMultilevel"/>
    <w:tmpl w:val="219477E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5642F36"/>
    <w:multiLevelType w:val="hybridMultilevel"/>
    <w:tmpl w:val="C37CE95E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59D2F02"/>
    <w:multiLevelType w:val="hybridMultilevel"/>
    <w:tmpl w:val="555C0FC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7F87F27"/>
    <w:multiLevelType w:val="hybridMultilevel"/>
    <w:tmpl w:val="D646FD4C"/>
    <w:lvl w:ilvl="0" w:tplc="5972E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9711DF6"/>
    <w:multiLevelType w:val="hybridMultilevel"/>
    <w:tmpl w:val="2C0ACC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C3C3778"/>
    <w:multiLevelType w:val="hybridMultilevel"/>
    <w:tmpl w:val="836421D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C6A0883"/>
    <w:multiLevelType w:val="hybridMultilevel"/>
    <w:tmpl w:val="5BA2D1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C92077B"/>
    <w:multiLevelType w:val="hybridMultilevel"/>
    <w:tmpl w:val="0B46CE6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5F921F99"/>
    <w:multiLevelType w:val="hybridMultilevel"/>
    <w:tmpl w:val="C376397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1F94BDE"/>
    <w:multiLevelType w:val="hybridMultilevel"/>
    <w:tmpl w:val="9CAE5F8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2C60C13"/>
    <w:multiLevelType w:val="multilevel"/>
    <w:tmpl w:val="6284E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4247C60"/>
    <w:multiLevelType w:val="hybridMultilevel"/>
    <w:tmpl w:val="6DA02DB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6D753A"/>
    <w:multiLevelType w:val="hybridMultilevel"/>
    <w:tmpl w:val="2B42F9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4944A11"/>
    <w:multiLevelType w:val="hybridMultilevel"/>
    <w:tmpl w:val="51A6AAA4"/>
    <w:lvl w:ilvl="0" w:tplc="7B446B3E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56A4E7E"/>
    <w:multiLevelType w:val="hybridMultilevel"/>
    <w:tmpl w:val="E364100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8D9153F"/>
    <w:multiLevelType w:val="hybridMultilevel"/>
    <w:tmpl w:val="6CC8BCE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B8F20B3"/>
    <w:multiLevelType w:val="hybridMultilevel"/>
    <w:tmpl w:val="520AB5C2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404E51"/>
    <w:multiLevelType w:val="hybridMultilevel"/>
    <w:tmpl w:val="DABE53D8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D061C5"/>
    <w:multiLevelType w:val="hybridMultilevel"/>
    <w:tmpl w:val="2BB66A6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ED2EC9"/>
    <w:multiLevelType w:val="hybridMultilevel"/>
    <w:tmpl w:val="C172A3C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4D14634"/>
    <w:multiLevelType w:val="hybridMultilevel"/>
    <w:tmpl w:val="6DA02DB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4D31635"/>
    <w:multiLevelType w:val="hybridMultilevel"/>
    <w:tmpl w:val="6DA02DB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6334501"/>
    <w:multiLevelType w:val="hybridMultilevel"/>
    <w:tmpl w:val="DBC226C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78D010CD"/>
    <w:multiLevelType w:val="hybridMultilevel"/>
    <w:tmpl w:val="59E4F73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9AC7C3C"/>
    <w:multiLevelType w:val="hybridMultilevel"/>
    <w:tmpl w:val="6DA02DB4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A3E6B97"/>
    <w:multiLevelType w:val="hybridMultilevel"/>
    <w:tmpl w:val="9F56504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AFF6D6E"/>
    <w:multiLevelType w:val="hybridMultilevel"/>
    <w:tmpl w:val="0090CF58"/>
    <w:lvl w:ilvl="0" w:tplc="0405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3F7C58"/>
    <w:multiLevelType w:val="hybridMultilevel"/>
    <w:tmpl w:val="8FC8623A"/>
    <w:lvl w:ilvl="0" w:tplc="04050017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3A7107"/>
    <w:multiLevelType w:val="hybridMultilevel"/>
    <w:tmpl w:val="EA4CE7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E91D68"/>
    <w:multiLevelType w:val="hybridMultilevel"/>
    <w:tmpl w:val="B950A8E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F1E7431"/>
    <w:multiLevelType w:val="hybridMultilevel"/>
    <w:tmpl w:val="F3FA4650"/>
    <w:lvl w:ilvl="0" w:tplc="FC12D806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7"/>
  </w:num>
  <w:num w:numId="2">
    <w:abstractNumId w:val="51"/>
  </w:num>
  <w:num w:numId="3">
    <w:abstractNumId w:val="29"/>
  </w:num>
  <w:num w:numId="4">
    <w:abstractNumId w:val="50"/>
  </w:num>
  <w:num w:numId="5">
    <w:abstractNumId w:val="48"/>
  </w:num>
  <w:num w:numId="6">
    <w:abstractNumId w:val="23"/>
  </w:num>
  <w:num w:numId="7">
    <w:abstractNumId w:val="15"/>
  </w:num>
  <w:num w:numId="8">
    <w:abstractNumId w:val="65"/>
  </w:num>
  <w:num w:numId="9">
    <w:abstractNumId w:val="82"/>
  </w:num>
  <w:num w:numId="10">
    <w:abstractNumId w:val="41"/>
  </w:num>
  <w:num w:numId="11">
    <w:abstractNumId w:val="24"/>
  </w:num>
  <w:num w:numId="12">
    <w:abstractNumId w:val="9"/>
  </w:num>
  <w:num w:numId="13">
    <w:abstractNumId w:val="37"/>
  </w:num>
  <w:num w:numId="14">
    <w:abstractNumId w:val="8"/>
  </w:num>
  <w:num w:numId="15">
    <w:abstractNumId w:val="69"/>
  </w:num>
  <w:num w:numId="16">
    <w:abstractNumId w:val="35"/>
  </w:num>
  <w:num w:numId="17">
    <w:abstractNumId w:val="13"/>
  </w:num>
  <w:num w:numId="18">
    <w:abstractNumId w:val="6"/>
  </w:num>
  <w:num w:numId="19">
    <w:abstractNumId w:val="43"/>
  </w:num>
  <w:num w:numId="20">
    <w:abstractNumId w:val="79"/>
  </w:num>
  <w:num w:numId="21">
    <w:abstractNumId w:val="4"/>
  </w:num>
  <w:num w:numId="22">
    <w:abstractNumId w:val="80"/>
  </w:num>
  <w:num w:numId="23">
    <w:abstractNumId w:val="14"/>
  </w:num>
  <w:num w:numId="24">
    <w:abstractNumId w:val="53"/>
  </w:num>
  <w:num w:numId="25">
    <w:abstractNumId w:val="27"/>
  </w:num>
  <w:num w:numId="26">
    <w:abstractNumId w:val="71"/>
  </w:num>
  <w:num w:numId="27">
    <w:abstractNumId w:val="39"/>
  </w:num>
  <w:num w:numId="28">
    <w:abstractNumId w:val="58"/>
  </w:num>
  <w:num w:numId="29">
    <w:abstractNumId w:val="30"/>
  </w:num>
  <w:num w:numId="30">
    <w:abstractNumId w:val="34"/>
  </w:num>
  <w:num w:numId="31">
    <w:abstractNumId w:val="75"/>
  </w:num>
  <w:num w:numId="32">
    <w:abstractNumId w:val="42"/>
  </w:num>
  <w:num w:numId="33">
    <w:abstractNumId w:val="77"/>
  </w:num>
  <w:num w:numId="34">
    <w:abstractNumId w:val="31"/>
  </w:num>
  <w:num w:numId="35">
    <w:abstractNumId w:val="3"/>
  </w:num>
  <w:num w:numId="36">
    <w:abstractNumId w:val="74"/>
  </w:num>
  <w:num w:numId="37">
    <w:abstractNumId w:val="18"/>
  </w:num>
  <w:num w:numId="38">
    <w:abstractNumId w:val="70"/>
  </w:num>
  <w:num w:numId="39">
    <w:abstractNumId w:val="16"/>
  </w:num>
  <w:num w:numId="40">
    <w:abstractNumId w:val="22"/>
  </w:num>
  <w:num w:numId="41">
    <w:abstractNumId w:val="55"/>
  </w:num>
  <w:num w:numId="42">
    <w:abstractNumId w:val="59"/>
  </w:num>
  <w:num w:numId="43">
    <w:abstractNumId w:val="19"/>
  </w:num>
  <w:num w:numId="44">
    <w:abstractNumId w:val="45"/>
  </w:num>
  <w:num w:numId="45">
    <w:abstractNumId w:val="66"/>
  </w:num>
  <w:num w:numId="4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 w:numId="48">
    <w:abstractNumId w:val="0"/>
  </w:num>
  <w:num w:numId="49">
    <w:abstractNumId w:val="83"/>
  </w:num>
  <w:num w:numId="50">
    <w:abstractNumId w:val="73"/>
  </w:num>
  <w:num w:numId="51">
    <w:abstractNumId w:val="10"/>
  </w:num>
  <w:num w:numId="52">
    <w:abstractNumId w:val="5"/>
  </w:num>
  <w:num w:numId="53">
    <w:abstractNumId w:val="33"/>
  </w:num>
  <w:num w:numId="54">
    <w:abstractNumId w:val="64"/>
  </w:num>
  <w:num w:numId="55">
    <w:abstractNumId w:val="49"/>
  </w:num>
  <w:num w:numId="56">
    <w:abstractNumId w:val="20"/>
  </w:num>
  <w:num w:numId="57">
    <w:abstractNumId w:val="54"/>
  </w:num>
  <w:num w:numId="58">
    <w:abstractNumId w:val="17"/>
  </w:num>
  <w:num w:numId="59">
    <w:abstractNumId w:val="60"/>
  </w:num>
  <w:num w:numId="60">
    <w:abstractNumId w:val="56"/>
  </w:num>
  <w:num w:numId="61">
    <w:abstractNumId w:val="36"/>
  </w:num>
  <w:num w:numId="62">
    <w:abstractNumId w:val="38"/>
  </w:num>
  <w:num w:numId="63">
    <w:abstractNumId w:val="57"/>
  </w:num>
  <w:num w:numId="64">
    <w:abstractNumId w:val="78"/>
  </w:num>
  <w:num w:numId="65">
    <w:abstractNumId w:val="62"/>
  </w:num>
  <w:num w:numId="66">
    <w:abstractNumId w:val="28"/>
  </w:num>
  <w:num w:numId="67">
    <w:abstractNumId w:val="46"/>
  </w:num>
  <w:num w:numId="68">
    <w:abstractNumId w:val="52"/>
  </w:num>
  <w:num w:numId="69">
    <w:abstractNumId w:val="11"/>
  </w:num>
  <w:num w:numId="70">
    <w:abstractNumId w:val="76"/>
  </w:num>
  <w:num w:numId="71">
    <w:abstractNumId w:val="32"/>
  </w:num>
  <w:num w:numId="72">
    <w:abstractNumId w:val="25"/>
  </w:num>
  <w:num w:numId="73">
    <w:abstractNumId w:val="67"/>
  </w:num>
  <w:num w:numId="74">
    <w:abstractNumId w:val="61"/>
  </w:num>
  <w:num w:numId="75">
    <w:abstractNumId w:val="44"/>
  </w:num>
  <w:num w:numId="76">
    <w:abstractNumId w:val="68"/>
  </w:num>
  <w:num w:numId="77">
    <w:abstractNumId w:val="21"/>
  </w:num>
  <w:num w:numId="78">
    <w:abstractNumId w:val="72"/>
  </w:num>
  <w:num w:numId="79">
    <w:abstractNumId w:val="12"/>
  </w:num>
  <w:num w:numId="80">
    <w:abstractNumId w:val="63"/>
  </w:num>
  <w:num w:numId="81">
    <w:abstractNumId w:val="7"/>
  </w:num>
  <w:num w:numId="82">
    <w:abstractNumId w:val="40"/>
  </w:num>
  <w:num w:numId="83">
    <w:abstractNumId w:val="8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8C"/>
    <w:rsid w:val="00001436"/>
    <w:rsid w:val="00004981"/>
    <w:rsid w:val="00006252"/>
    <w:rsid w:val="00017BBF"/>
    <w:rsid w:val="000210D9"/>
    <w:rsid w:val="00021936"/>
    <w:rsid w:val="00024113"/>
    <w:rsid w:val="00025ADA"/>
    <w:rsid w:val="00026E28"/>
    <w:rsid w:val="000308B9"/>
    <w:rsid w:val="00030F25"/>
    <w:rsid w:val="0003469A"/>
    <w:rsid w:val="000429C0"/>
    <w:rsid w:val="00051785"/>
    <w:rsid w:val="00051C0B"/>
    <w:rsid w:val="000575A2"/>
    <w:rsid w:val="00057F8C"/>
    <w:rsid w:val="000616B5"/>
    <w:rsid w:val="00064092"/>
    <w:rsid w:val="00066125"/>
    <w:rsid w:val="000721C3"/>
    <w:rsid w:val="00074451"/>
    <w:rsid w:val="000750D5"/>
    <w:rsid w:val="000841F8"/>
    <w:rsid w:val="00084822"/>
    <w:rsid w:val="000929BA"/>
    <w:rsid w:val="000969C3"/>
    <w:rsid w:val="000A0591"/>
    <w:rsid w:val="000A613E"/>
    <w:rsid w:val="000B6DFE"/>
    <w:rsid w:val="000C14BF"/>
    <w:rsid w:val="000C2233"/>
    <w:rsid w:val="000C37A7"/>
    <w:rsid w:val="000C429D"/>
    <w:rsid w:val="000E4C4F"/>
    <w:rsid w:val="000F0063"/>
    <w:rsid w:val="000F6510"/>
    <w:rsid w:val="001015B3"/>
    <w:rsid w:val="0010393E"/>
    <w:rsid w:val="001168DA"/>
    <w:rsid w:val="00117A91"/>
    <w:rsid w:val="00127A4B"/>
    <w:rsid w:val="00136611"/>
    <w:rsid w:val="001438F2"/>
    <w:rsid w:val="001508DB"/>
    <w:rsid w:val="001575F2"/>
    <w:rsid w:val="00181CF6"/>
    <w:rsid w:val="00183207"/>
    <w:rsid w:val="001902D1"/>
    <w:rsid w:val="00194815"/>
    <w:rsid w:val="001A008D"/>
    <w:rsid w:val="001B42CA"/>
    <w:rsid w:val="001C45C9"/>
    <w:rsid w:val="001D5FDA"/>
    <w:rsid w:val="001E1360"/>
    <w:rsid w:val="001E67D5"/>
    <w:rsid w:val="001E7A75"/>
    <w:rsid w:val="001E7D0C"/>
    <w:rsid w:val="001F0A69"/>
    <w:rsid w:val="001F1C44"/>
    <w:rsid w:val="001F4168"/>
    <w:rsid w:val="001F48B1"/>
    <w:rsid w:val="00200EE9"/>
    <w:rsid w:val="00211B24"/>
    <w:rsid w:val="00211E8A"/>
    <w:rsid w:val="00212574"/>
    <w:rsid w:val="00222707"/>
    <w:rsid w:val="002355AA"/>
    <w:rsid w:val="002370B9"/>
    <w:rsid w:val="00237145"/>
    <w:rsid w:val="002446C3"/>
    <w:rsid w:val="0025370F"/>
    <w:rsid w:val="00255F1B"/>
    <w:rsid w:val="00265E3B"/>
    <w:rsid w:val="00271D02"/>
    <w:rsid w:val="00273AA1"/>
    <w:rsid w:val="002866E0"/>
    <w:rsid w:val="00297E96"/>
    <w:rsid w:val="002A1363"/>
    <w:rsid w:val="002A2FFD"/>
    <w:rsid w:val="002A4445"/>
    <w:rsid w:val="002A7DFD"/>
    <w:rsid w:val="002B3315"/>
    <w:rsid w:val="002B753D"/>
    <w:rsid w:val="002C0E5B"/>
    <w:rsid w:val="002E1F54"/>
    <w:rsid w:val="002F3005"/>
    <w:rsid w:val="002F4843"/>
    <w:rsid w:val="00306A39"/>
    <w:rsid w:val="0030700F"/>
    <w:rsid w:val="00311659"/>
    <w:rsid w:val="00312D11"/>
    <w:rsid w:val="00322A9D"/>
    <w:rsid w:val="00324117"/>
    <w:rsid w:val="00324337"/>
    <w:rsid w:val="00324C4C"/>
    <w:rsid w:val="003254FE"/>
    <w:rsid w:val="00331850"/>
    <w:rsid w:val="00333E42"/>
    <w:rsid w:val="00344E79"/>
    <w:rsid w:val="00353B10"/>
    <w:rsid w:val="003601E5"/>
    <w:rsid w:val="003625F2"/>
    <w:rsid w:val="00365AE2"/>
    <w:rsid w:val="00370CFD"/>
    <w:rsid w:val="003750B1"/>
    <w:rsid w:val="00380203"/>
    <w:rsid w:val="003805CE"/>
    <w:rsid w:val="00386057"/>
    <w:rsid w:val="003965F8"/>
    <w:rsid w:val="003A24B2"/>
    <w:rsid w:val="003B32B2"/>
    <w:rsid w:val="003B54E0"/>
    <w:rsid w:val="003B59D3"/>
    <w:rsid w:val="003C0EF5"/>
    <w:rsid w:val="003C22A1"/>
    <w:rsid w:val="003C2EA0"/>
    <w:rsid w:val="003C3CB7"/>
    <w:rsid w:val="003C5AA5"/>
    <w:rsid w:val="003D125A"/>
    <w:rsid w:val="003D2FEE"/>
    <w:rsid w:val="003E27B8"/>
    <w:rsid w:val="003F15E0"/>
    <w:rsid w:val="003F4328"/>
    <w:rsid w:val="003F5597"/>
    <w:rsid w:val="004001DC"/>
    <w:rsid w:val="00402023"/>
    <w:rsid w:val="00403EBC"/>
    <w:rsid w:val="00405CAF"/>
    <w:rsid w:val="0041460F"/>
    <w:rsid w:val="00416428"/>
    <w:rsid w:val="00416DB9"/>
    <w:rsid w:val="00420211"/>
    <w:rsid w:val="00426967"/>
    <w:rsid w:val="004326FB"/>
    <w:rsid w:val="00436A16"/>
    <w:rsid w:val="00442A4A"/>
    <w:rsid w:val="00451256"/>
    <w:rsid w:val="0045486E"/>
    <w:rsid w:val="00470244"/>
    <w:rsid w:val="00477994"/>
    <w:rsid w:val="00477B87"/>
    <w:rsid w:val="00477D49"/>
    <w:rsid w:val="00493045"/>
    <w:rsid w:val="0049382E"/>
    <w:rsid w:val="00495A7F"/>
    <w:rsid w:val="004A5B14"/>
    <w:rsid w:val="004A7A39"/>
    <w:rsid w:val="004B0256"/>
    <w:rsid w:val="004B0CBB"/>
    <w:rsid w:val="004B3164"/>
    <w:rsid w:val="004B5B92"/>
    <w:rsid w:val="004D1C00"/>
    <w:rsid w:val="004E2ABB"/>
    <w:rsid w:val="004E3097"/>
    <w:rsid w:val="004E3B2E"/>
    <w:rsid w:val="004E526B"/>
    <w:rsid w:val="004F0D50"/>
    <w:rsid w:val="004F4BAF"/>
    <w:rsid w:val="004F7997"/>
    <w:rsid w:val="00500FB0"/>
    <w:rsid w:val="0050139C"/>
    <w:rsid w:val="0050679D"/>
    <w:rsid w:val="00520E56"/>
    <w:rsid w:val="00521343"/>
    <w:rsid w:val="00521F07"/>
    <w:rsid w:val="00537BED"/>
    <w:rsid w:val="005452E8"/>
    <w:rsid w:val="00550814"/>
    <w:rsid w:val="005515C7"/>
    <w:rsid w:val="00552AD9"/>
    <w:rsid w:val="00555219"/>
    <w:rsid w:val="0056388E"/>
    <w:rsid w:val="00573EDF"/>
    <w:rsid w:val="00577B38"/>
    <w:rsid w:val="00582100"/>
    <w:rsid w:val="00582333"/>
    <w:rsid w:val="005826C3"/>
    <w:rsid w:val="005A1AD7"/>
    <w:rsid w:val="005A26DA"/>
    <w:rsid w:val="005A71B1"/>
    <w:rsid w:val="005B1CAB"/>
    <w:rsid w:val="005B7175"/>
    <w:rsid w:val="005D49F5"/>
    <w:rsid w:val="005D4F2D"/>
    <w:rsid w:val="005D7717"/>
    <w:rsid w:val="005F1413"/>
    <w:rsid w:val="005F4FA1"/>
    <w:rsid w:val="006077DD"/>
    <w:rsid w:val="006113E4"/>
    <w:rsid w:val="00613A0C"/>
    <w:rsid w:val="0061500C"/>
    <w:rsid w:val="006207E2"/>
    <w:rsid w:val="0062413E"/>
    <w:rsid w:val="006321F3"/>
    <w:rsid w:val="006334C1"/>
    <w:rsid w:val="00647B6C"/>
    <w:rsid w:val="0065068E"/>
    <w:rsid w:val="006533DB"/>
    <w:rsid w:val="0065457D"/>
    <w:rsid w:val="00656758"/>
    <w:rsid w:val="0066535C"/>
    <w:rsid w:val="00666384"/>
    <w:rsid w:val="00683652"/>
    <w:rsid w:val="006929FD"/>
    <w:rsid w:val="006A5B42"/>
    <w:rsid w:val="006A5F69"/>
    <w:rsid w:val="006D2C0A"/>
    <w:rsid w:val="006F2AD6"/>
    <w:rsid w:val="006F4E2D"/>
    <w:rsid w:val="007010EF"/>
    <w:rsid w:val="0070548E"/>
    <w:rsid w:val="00707018"/>
    <w:rsid w:val="00710A06"/>
    <w:rsid w:val="007122C0"/>
    <w:rsid w:val="00714AD8"/>
    <w:rsid w:val="007228ED"/>
    <w:rsid w:val="00726943"/>
    <w:rsid w:val="00736AF1"/>
    <w:rsid w:val="00742634"/>
    <w:rsid w:val="0074518F"/>
    <w:rsid w:val="007468BD"/>
    <w:rsid w:val="00753320"/>
    <w:rsid w:val="007554F7"/>
    <w:rsid w:val="00757232"/>
    <w:rsid w:val="00761CDB"/>
    <w:rsid w:val="00764F26"/>
    <w:rsid w:val="007B6BF8"/>
    <w:rsid w:val="007D0415"/>
    <w:rsid w:val="007D1754"/>
    <w:rsid w:val="007D7FD0"/>
    <w:rsid w:val="007E33E2"/>
    <w:rsid w:val="007F4779"/>
    <w:rsid w:val="007F4A64"/>
    <w:rsid w:val="007F7204"/>
    <w:rsid w:val="008001F8"/>
    <w:rsid w:val="00820FE8"/>
    <w:rsid w:val="0082101A"/>
    <w:rsid w:val="00821230"/>
    <w:rsid w:val="0083378D"/>
    <w:rsid w:val="008352BF"/>
    <w:rsid w:val="00836094"/>
    <w:rsid w:val="00846335"/>
    <w:rsid w:val="0085009E"/>
    <w:rsid w:val="0085502A"/>
    <w:rsid w:val="0085659B"/>
    <w:rsid w:val="00886209"/>
    <w:rsid w:val="00886AA7"/>
    <w:rsid w:val="00886EA9"/>
    <w:rsid w:val="00891CA8"/>
    <w:rsid w:val="008950BD"/>
    <w:rsid w:val="008978C4"/>
    <w:rsid w:val="008A3CB6"/>
    <w:rsid w:val="008B76E1"/>
    <w:rsid w:val="008D5E04"/>
    <w:rsid w:val="008D5FBB"/>
    <w:rsid w:val="008E5DD9"/>
    <w:rsid w:val="008E79DA"/>
    <w:rsid w:val="008F014F"/>
    <w:rsid w:val="008F6E22"/>
    <w:rsid w:val="00906D8A"/>
    <w:rsid w:val="009129F8"/>
    <w:rsid w:val="009143C9"/>
    <w:rsid w:val="0091532B"/>
    <w:rsid w:val="00916A2B"/>
    <w:rsid w:val="0092558B"/>
    <w:rsid w:val="00934A0B"/>
    <w:rsid w:val="0093519D"/>
    <w:rsid w:val="009368EC"/>
    <w:rsid w:val="009369FA"/>
    <w:rsid w:val="00941787"/>
    <w:rsid w:val="0094711B"/>
    <w:rsid w:val="009501B2"/>
    <w:rsid w:val="00960C3B"/>
    <w:rsid w:val="00961059"/>
    <w:rsid w:val="00964D58"/>
    <w:rsid w:val="0096740B"/>
    <w:rsid w:val="00971E1E"/>
    <w:rsid w:val="0097339D"/>
    <w:rsid w:val="009733A0"/>
    <w:rsid w:val="009742B0"/>
    <w:rsid w:val="00974AE6"/>
    <w:rsid w:val="00976B85"/>
    <w:rsid w:val="009812DA"/>
    <w:rsid w:val="0099768F"/>
    <w:rsid w:val="009A110A"/>
    <w:rsid w:val="009A2334"/>
    <w:rsid w:val="009A6099"/>
    <w:rsid w:val="009A624B"/>
    <w:rsid w:val="009B3D82"/>
    <w:rsid w:val="009C1DB2"/>
    <w:rsid w:val="009C1FEE"/>
    <w:rsid w:val="009C70D7"/>
    <w:rsid w:val="009D32F2"/>
    <w:rsid w:val="009E1B64"/>
    <w:rsid w:val="009F09B2"/>
    <w:rsid w:val="009F314E"/>
    <w:rsid w:val="00A015A1"/>
    <w:rsid w:val="00A02185"/>
    <w:rsid w:val="00A20D52"/>
    <w:rsid w:val="00A21AE4"/>
    <w:rsid w:val="00A24F8F"/>
    <w:rsid w:val="00A278A2"/>
    <w:rsid w:val="00A2790D"/>
    <w:rsid w:val="00A31C2F"/>
    <w:rsid w:val="00A34746"/>
    <w:rsid w:val="00A43A73"/>
    <w:rsid w:val="00A45CE4"/>
    <w:rsid w:val="00A47ED6"/>
    <w:rsid w:val="00A52797"/>
    <w:rsid w:val="00A5391A"/>
    <w:rsid w:val="00A53B78"/>
    <w:rsid w:val="00A54081"/>
    <w:rsid w:val="00A6001F"/>
    <w:rsid w:val="00A606ED"/>
    <w:rsid w:val="00A67407"/>
    <w:rsid w:val="00A71B6B"/>
    <w:rsid w:val="00A72284"/>
    <w:rsid w:val="00A9133C"/>
    <w:rsid w:val="00AA22AE"/>
    <w:rsid w:val="00AA3251"/>
    <w:rsid w:val="00AB316B"/>
    <w:rsid w:val="00AC6D46"/>
    <w:rsid w:val="00AD1AB1"/>
    <w:rsid w:val="00AD6341"/>
    <w:rsid w:val="00AE26A1"/>
    <w:rsid w:val="00AE681B"/>
    <w:rsid w:val="00AF482B"/>
    <w:rsid w:val="00AF555B"/>
    <w:rsid w:val="00B00A49"/>
    <w:rsid w:val="00B07F95"/>
    <w:rsid w:val="00B13BBC"/>
    <w:rsid w:val="00B179C7"/>
    <w:rsid w:val="00B17CEC"/>
    <w:rsid w:val="00B278B0"/>
    <w:rsid w:val="00B32A2F"/>
    <w:rsid w:val="00B40D23"/>
    <w:rsid w:val="00B5005C"/>
    <w:rsid w:val="00B51D30"/>
    <w:rsid w:val="00B552E6"/>
    <w:rsid w:val="00B555DE"/>
    <w:rsid w:val="00B62A87"/>
    <w:rsid w:val="00B6315C"/>
    <w:rsid w:val="00B641DF"/>
    <w:rsid w:val="00B72E48"/>
    <w:rsid w:val="00B7589F"/>
    <w:rsid w:val="00B77D3C"/>
    <w:rsid w:val="00B803F4"/>
    <w:rsid w:val="00B859CB"/>
    <w:rsid w:val="00B87F8D"/>
    <w:rsid w:val="00B92817"/>
    <w:rsid w:val="00B9291E"/>
    <w:rsid w:val="00B92C76"/>
    <w:rsid w:val="00BA0981"/>
    <w:rsid w:val="00BA4CB3"/>
    <w:rsid w:val="00BA51A4"/>
    <w:rsid w:val="00BA7A14"/>
    <w:rsid w:val="00BB0D19"/>
    <w:rsid w:val="00BC16CF"/>
    <w:rsid w:val="00BC1E43"/>
    <w:rsid w:val="00BD1097"/>
    <w:rsid w:val="00BE4BEA"/>
    <w:rsid w:val="00BF4200"/>
    <w:rsid w:val="00BF4526"/>
    <w:rsid w:val="00C03ACA"/>
    <w:rsid w:val="00C06F7A"/>
    <w:rsid w:val="00C156DB"/>
    <w:rsid w:val="00C2154F"/>
    <w:rsid w:val="00C217CD"/>
    <w:rsid w:val="00C252E7"/>
    <w:rsid w:val="00C32663"/>
    <w:rsid w:val="00C3269F"/>
    <w:rsid w:val="00C46F1A"/>
    <w:rsid w:val="00C4704B"/>
    <w:rsid w:val="00C5054F"/>
    <w:rsid w:val="00C60731"/>
    <w:rsid w:val="00C6291A"/>
    <w:rsid w:val="00C674D1"/>
    <w:rsid w:val="00C84D32"/>
    <w:rsid w:val="00C85F65"/>
    <w:rsid w:val="00C86FA4"/>
    <w:rsid w:val="00C93E93"/>
    <w:rsid w:val="00C95769"/>
    <w:rsid w:val="00CA3BF6"/>
    <w:rsid w:val="00CA68D8"/>
    <w:rsid w:val="00CA7202"/>
    <w:rsid w:val="00CB6787"/>
    <w:rsid w:val="00CB749A"/>
    <w:rsid w:val="00CE1794"/>
    <w:rsid w:val="00CF3337"/>
    <w:rsid w:val="00CF3B34"/>
    <w:rsid w:val="00CF3C95"/>
    <w:rsid w:val="00D06526"/>
    <w:rsid w:val="00D06FF0"/>
    <w:rsid w:val="00D079B0"/>
    <w:rsid w:val="00D106D1"/>
    <w:rsid w:val="00D14B0B"/>
    <w:rsid w:val="00D24649"/>
    <w:rsid w:val="00D266DC"/>
    <w:rsid w:val="00D301D0"/>
    <w:rsid w:val="00D33F14"/>
    <w:rsid w:val="00D4203E"/>
    <w:rsid w:val="00D46AE0"/>
    <w:rsid w:val="00D63FBA"/>
    <w:rsid w:val="00D64823"/>
    <w:rsid w:val="00D7204F"/>
    <w:rsid w:val="00D726F6"/>
    <w:rsid w:val="00D72C13"/>
    <w:rsid w:val="00D73401"/>
    <w:rsid w:val="00D7637C"/>
    <w:rsid w:val="00D826FE"/>
    <w:rsid w:val="00D853E3"/>
    <w:rsid w:val="00D87A3D"/>
    <w:rsid w:val="00D926F4"/>
    <w:rsid w:val="00D93591"/>
    <w:rsid w:val="00D96482"/>
    <w:rsid w:val="00DA6A25"/>
    <w:rsid w:val="00DB22B5"/>
    <w:rsid w:val="00DB2EEA"/>
    <w:rsid w:val="00DB7C6E"/>
    <w:rsid w:val="00DC3E0B"/>
    <w:rsid w:val="00DC6692"/>
    <w:rsid w:val="00DD7E59"/>
    <w:rsid w:val="00DF6919"/>
    <w:rsid w:val="00DF6BDE"/>
    <w:rsid w:val="00E00681"/>
    <w:rsid w:val="00E00A68"/>
    <w:rsid w:val="00E04AE7"/>
    <w:rsid w:val="00E10B50"/>
    <w:rsid w:val="00E10FC2"/>
    <w:rsid w:val="00E23ACA"/>
    <w:rsid w:val="00E23EAB"/>
    <w:rsid w:val="00E26446"/>
    <w:rsid w:val="00E41EA9"/>
    <w:rsid w:val="00E4455A"/>
    <w:rsid w:val="00E650AE"/>
    <w:rsid w:val="00E8162E"/>
    <w:rsid w:val="00E91286"/>
    <w:rsid w:val="00E97645"/>
    <w:rsid w:val="00EA4CE3"/>
    <w:rsid w:val="00EA5CBB"/>
    <w:rsid w:val="00EA6822"/>
    <w:rsid w:val="00EA7E35"/>
    <w:rsid w:val="00EC029E"/>
    <w:rsid w:val="00EC7AB6"/>
    <w:rsid w:val="00ED6F07"/>
    <w:rsid w:val="00EE0D7A"/>
    <w:rsid w:val="00EE10EA"/>
    <w:rsid w:val="00EF6260"/>
    <w:rsid w:val="00EF6982"/>
    <w:rsid w:val="00F00C44"/>
    <w:rsid w:val="00F07194"/>
    <w:rsid w:val="00F07E82"/>
    <w:rsid w:val="00F1453A"/>
    <w:rsid w:val="00F265EB"/>
    <w:rsid w:val="00F2725A"/>
    <w:rsid w:val="00F303F1"/>
    <w:rsid w:val="00F316D6"/>
    <w:rsid w:val="00F3745A"/>
    <w:rsid w:val="00F438B7"/>
    <w:rsid w:val="00F4431F"/>
    <w:rsid w:val="00F45C77"/>
    <w:rsid w:val="00F47EBF"/>
    <w:rsid w:val="00F50636"/>
    <w:rsid w:val="00F50FBA"/>
    <w:rsid w:val="00F5129D"/>
    <w:rsid w:val="00F52834"/>
    <w:rsid w:val="00F55448"/>
    <w:rsid w:val="00F56197"/>
    <w:rsid w:val="00F6649D"/>
    <w:rsid w:val="00F67C2D"/>
    <w:rsid w:val="00F710CE"/>
    <w:rsid w:val="00F71E0B"/>
    <w:rsid w:val="00F71FFE"/>
    <w:rsid w:val="00F75274"/>
    <w:rsid w:val="00F823DE"/>
    <w:rsid w:val="00F901CB"/>
    <w:rsid w:val="00F92523"/>
    <w:rsid w:val="00F9323F"/>
    <w:rsid w:val="00FA3DB7"/>
    <w:rsid w:val="00FA4B2B"/>
    <w:rsid w:val="00FA4D47"/>
    <w:rsid w:val="00FA6A9C"/>
    <w:rsid w:val="00FB7C55"/>
    <w:rsid w:val="00FC1D97"/>
    <w:rsid w:val="00FC595A"/>
    <w:rsid w:val="00FC5FE2"/>
    <w:rsid w:val="00FD4306"/>
    <w:rsid w:val="00FD44DC"/>
    <w:rsid w:val="00FD48A3"/>
    <w:rsid w:val="00FE65DE"/>
    <w:rsid w:val="00FE6C8C"/>
    <w:rsid w:val="00FF05BC"/>
    <w:rsid w:val="00FF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0D5D0A"/>
  <w15:chartTrackingRefBased/>
  <w15:docId w15:val="{94B016E5-EA3D-434C-94F8-02940725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350E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F7C8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AF7C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AF7C8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F8C"/>
  </w:style>
  <w:style w:type="paragraph" w:styleId="Zpat">
    <w:name w:val="footer"/>
    <w:basedOn w:val="Normln"/>
    <w:link w:val="ZpatChar"/>
    <w:uiPriority w:val="99"/>
    <w:unhideWhenUsed/>
    <w:rsid w:val="0005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F8C"/>
  </w:style>
  <w:style w:type="paragraph" w:styleId="Textbubliny">
    <w:name w:val="Balloon Text"/>
    <w:basedOn w:val="Normln"/>
    <w:link w:val="TextbublinyChar"/>
    <w:uiPriority w:val="99"/>
    <w:semiHidden/>
    <w:unhideWhenUsed/>
    <w:rsid w:val="00057F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57F8C"/>
    <w:rPr>
      <w:rFonts w:ascii="Tahoma" w:hAnsi="Tahoma" w:cs="Tahoma"/>
      <w:sz w:val="16"/>
      <w:szCs w:val="16"/>
    </w:rPr>
  </w:style>
  <w:style w:type="character" w:styleId="Hypertextovodkaz">
    <w:name w:val="Hyperlink"/>
    <w:rsid w:val="00057F8C"/>
    <w:rPr>
      <w:color w:val="0000FF"/>
      <w:u w:val="single"/>
    </w:rPr>
  </w:style>
  <w:style w:type="character" w:customStyle="1" w:styleId="Nadpis1Char">
    <w:name w:val="Nadpis 1 Char"/>
    <w:link w:val="Nadpis1"/>
    <w:rsid w:val="00AF7C8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AF7C8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AF7C8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Obsah1">
    <w:name w:val="toc 1"/>
    <w:basedOn w:val="Normln"/>
    <w:next w:val="Normln"/>
    <w:autoRedefine/>
    <w:semiHidden/>
    <w:rsid w:val="000C0030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6737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semiHidden/>
    <w:unhideWhenUsed/>
    <w:rsid w:val="009B20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20EB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9B20E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20E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B20EB"/>
    <w:rPr>
      <w:b/>
      <w:bCs/>
      <w:lang w:eastAsia="en-US"/>
    </w:rPr>
  </w:style>
  <w:style w:type="paragraph" w:styleId="Zkladntext">
    <w:name w:val="Body Text"/>
    <w:basedOn w:val="Normln"/>
    <w:link w:val="ZkladntextChar"/>
    <w:uiPriority w:val="99"/>
    <w:rsid w:val="00274556"/>
    <w:pPr>
      <w:spacing w:after="0" w:line="240" w:lineRule="auto"/>
    </w:pPr>
    <w:rPr>
      <w:rFonts w:ascii="Tahoma" w:eastAsia="Times New Roman" w:hAnsi="Tahoma"/>
      <w:noProof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74556"/>
    <w:rPr>
      <w:rFonts w:ascii="Tahoma" w:eastAsia="Times New Roman" w:hAnsi="Tahoma" w:cs="Tahoma"/>
      <w:noProof/>
    </w:rPr>
  </w:style>
  <w:style w:type="paragraph" w:styleId="Zkladntext2">
    <w:name w:val="Body Text 2"/>
    <w:basedOn w:val="Normln"/>
    <w:link w:val="Zkladntext2Char"/>
    <w:uiPriority w:val="99"/>
    <w:unhideWhenUsed/>
    <w:rsid w:val="00013C49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link w:val="Zkladntext2"/>
    <w:uiPriority w:val="99"/>
    <w:rsid w:val="00013C49"/>
    <w:rPr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D4F86"/>
    <w:pPr>
      <w:spacing w:after="120"/>
      <w:ind w:left="283"/>
    </w:pPr>
    <w:rPr>
      <w:sz w:val="16"/>
      <w:szCs w:val="16"/>
      <w:lang w:val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BD4F86"/>
    <w:rPr>
      <w:sz w:val="16"/>
      <w:szCs w:val="16"/>
      <w:lang w:eastAsia="en-US"/>
    </w:rPr>
  </w:style>
  <w:style w:type="character" w:styleId="Sledovanodkaz">
    <w:name w:val="FollowedHyperlink"/>
    <w:rsid w:val="00035814"/>
    <w:rPr>
      <w:color w:val="800080"/>
      <w:u w:val="single"/>
    </w:rPr>
  </w:style>
  <w:style w:type="paragraph" w:styleId="Prosttext">
    <w:name w:val="Plain Text"/>
    <w:basedOn w:val="Normln"/>
    <w:rsid w:val="008F47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Bezmezer1">
    <w:name w:val="Bez mezer1"/>
    <w:qFormat/>
    <w:rsid w:val="00777A76"/>
    <w:rPr>
      <w:sz w:val="22"/>
      <w:szCs w:val="22"/>
      <w:lang w:eastAsia="en-US"/>
    </w:rPr>
  </w:style>
  <w:style w:type="character" w:customStyle="1" w:styleId="apple-style-span">
    <w:name w:val="apple-style-span"/>
    <w:basedOn w:val="Standardnpsmoodstavce"/>
    <w:rsid w:val="002D76E7"/>
  </w:style>
  <w:style w:type="character" w:styleId="Siln">
    <w:name w:val="Strong"/>
    <w:qFormat/>
    <w:rsid w:val="002D76E7"/>
    <w:rPr>
      <w:b/>
      <w:bCs/>
    </w:rPr>
  </w:style>
  <w:style w:type="paragraph" w:styleId="Zkladntext3">
    <w:name w:val="Body Text 3"/>
    <w:basedOn w:val="Normln"/>
    <w:link w:val="Zkladntext3Char"/>
    <w:rsid w:val="00017BBF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í text 3 Char"/>
    <w:link w:val="Zkladntext3"/>
    <w:rsid w:val="00017BBF"/>
    <w:rPr>
      <w:sz w:val="16"/>
      <w:szCs w:val="16"/>
      <w:lang w:eastAsia="en-US"/>
    </w:rPr>
  </w:style>
  <w:style w:type="paragraph" w:styleId="Rozloendokumentu">
    <w:name w:val="Document Map"/>
    <w:basedOn w:val="Normln"/>
    <w:semiHidden/>
    <w:rsid w:val="008E5DD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uiPriority w:val="99"/>
    <w:unhideWhenUsed/>
    <w:rsid w:val="002227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7723CB5BB4A4EAADB673B2EC72F0F" ma:contentTypeVersion="14" ma:contentTypeDescription="Vytvoří nový dokument" ma:contentTypeScope="" ma:versionID="e153788c12318f05a68e7cdc7059069e">
  <xsd:schema xmlns:xsd="http://www.w3.org/2001/XMLSchema" xmlns:xs="http://www.w3.org/2001/XMLSchema" xmlns:p="http://schemas.microsoft.com/office/2006/metadata/properties" xmlns:ns3="0b575d26-93b5-4365-965c-62d0fc95eb30" xmlns:ns4="3f247780-0c11-4f7b-b778-b60c0a603d8b" targetNamespace="http://schemas.microsoft.com/office/2006/metadata/properties" ma:root="true" ma:fieldsID="e8428ac8fd365c8d1ebb5f3e7024c063" ns3:_="" ns4:_="">
    <xsd:import namespace="0b575d26-93b5-4365-965c-62d0fc95eb30"/>
    <xsd:import namespace="3f247780-0c11-4f7b-b778-b60c0a603d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75d26-93b5-4365-965c-62d0fc95eb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47780-0c11-4f7b-b778-b60c0a60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1A43030-59FC-4BBE-ACDF-6516F237A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75d26-93b5-4365-965c-62d0fc95eb30"/>
    <ds:schemaRef ds:uri="3f247780-0c11-4f7b-b778-b60c0a60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94636-657E-4BDF-B9B1-579B26AAF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5C05E4-C594-4DCE-AEB1-BE2787E15303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0b575d26-93b5-4365-965c-62d0fc95eb30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f247780-0c11-4f7b-b778-b60c0a603d8b"/>
  </ds:schemaRefs>
</ds:datastoreItem>
</file>

<file path=customXml/itemProps4.xml><?xml version="1.0" encoding="utf-8"?>
<ds:datastoreItem xmlns:ds="http://schemas.openxmlformats.org/officeDocument/2006/customXml" ds:itemID="{DC72E3D9-BE2B-47FE-B818-E745DD3D1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 pro veřejnou zakázku malého rozsahu</vt:lpstr>
    </vt:vector>
  </TitlesOfParts>
  <Company>HP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pro veřejnou zakázku malého rozsahu</dc:title>
  <dc:subject/>
  <dc:creator>ppomezn1</dc:creator>
  <cp:keywords/>
  <cp:lastModifiedBy>Lucie Fialová</cp:lastModifiedBy>
  <cp:revision>7</cp:revision>
  <cp:lastPrinted>2010-07-01T07:18:00Z</cp:lastPrinted>
  <dcterms:created xsi:type="dcterms:W3CDTF">2023-03-20T13:18:00Z</dcterms:created>
  <dcterms:modified xsi:type="dcterms:W3CDTF">2023-04-26T08:16:00Z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0x01010099A7723CB5BB4A4EAADB673B2EC72F0F</vt:lpwstr>
  </property>
</Properties>
</file>